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609" w:rsidRPr="00C743BF" w:rsidRDefault="00640609" w:rsidP="007E6C38">
      <w:pPr>
        <w:rPr>
          <w:b/>
          <w:caps/>
          <w:lang w:val="uk-UA"/>
        </w:rPr>
      </w:pPr>
    </w:p>
    <w:p w:rsidR="00640609" w:rsidRPr="00C743BF" w:rsidRDefault="00640609" w:rsidP="007E6C38">
      <w:pPr>
        <w:jc w:val="center"/>
        <w:rPr>
          <w:b/>
          <w:i/>
          <w:caps/>
          <w:lang w:val="uk-UA"/>
        </w:rPr>
      </w:pPr>
      <w:r w:rsidRPr="00C743BF">
        <w:rPr>
          <w:b/>
          <w:i/>
          <w:caps/>
          <w:lang w:val="uk-UA"/>
        </w:rPr>
        <w:t xml:space="preserve">Мелітопольський державний педагогічний університет </w:t>
      </w:r>
    </w:p>
    <w:p w:rsidR="00640609" w:rsidRPr="00C743BF" w:rsidRDefault="00640609" w:rsidP="007E6C38">
      <w:pPr>
        <w:jc w:val="center"/>
        <w:rPr>
          <w:b/>
          <w:i/>
          <w:caps/>
          <w:color w:val="000000"/>
          <w:lang w:val="uk-UA"/>
        </w:rPr>
      </w:pPr>
      <w:r w:rsidRPr="00C743BF">
        <w:rPr>
          <w:b/>
          <w:i/>
          <w:caps/>
          <w:lang w:val="uk-UA"/>
        </w:rPr>
        <w:t>імені Богдана Хмельницького</w:t>
      </w:r>
      <w:r w:rsidRPr="00C743BF">
        <w:rPr>
          <w:b/>
          <w:i/>
          <w:caps/>
          <w:color w:val="000000"/>
          <w:lang w:val="uk-UA"/>
        </w:rPr>
        <w:t xml:space="preserve"> </w:t>
      </w:r>
    </w:p>
    <w:p w:rsidR="00640609" w:rsidRPr="00C743BF" w:rsidRDefault="00640609" w:rsidP="007E6C38">
      <w:pPr>
        <w:jc w:val="center"/>
        <w:rPr>
          <w:b/>
          <w:i/>
          <w:caps/>
          <w:lang w:val="uk-UA"/>
        </w:rPr>
      </w:pPr>
      <w:r w:rsidRPr="00C743BF">
        <w:rPr>
          <w:b/>
          <w:i/>
          <w:caps/>
          <w:lang w:val="uk-UA"/>
        </w:rPr>
        <w:t>ФІЛОЛОГІЧНИЙ факультет</w:t>
      </w:r>
    </w:p>
    <w:p w:rsidR="00640609" w:rsidRPr="00C743BF" w:rsidRDefault="00640609" w:rsidP="007E6C38">
      <w:pPr>
        <w:jc w:val="center"/>
        <w:rPr>
          <w:b/>
          <w:i/>
          <w:caps/>
          <w:lang w:val="uk-UA"/>
        </w:rPr>
      </w:pPr>
      <w:r w:rsidRPr="00C743BF">
        <w:rPr>
          <w:b/>
          <w:i/>
        </w:rPr>
        <w:t>к</w:t>
      </w:r>
      <w:r w:rsidRPr="00C743BF">
        <w:rPr>
          <w:b/>
          <w:i/>
          <w:lang w:val="uk-UA"/>
        </w:rPr>
        <w:t xml:space="preserve">афедра </w:t>
      </w:r>
      <w:r w:rsidR="009553C4" w:rsidRPr="00C743BF">
        <w:rPr>
          <w:b/>
          <w:i/>
          <w:lang w:val="uk-UA"/>
        </w:rPr>
        <w:t>української і зарубіжної літератури</w:t>
      </w:r>
    </w:p>
    <w:tbl>
      <w:tblPr>
        <w:tblW w:w="10774" w:type="dxa"/>
        <w:tblInd w:w="-861" w:type="dxa"/>
        <w:tblLayout w:type="fixed"/>
        <w:tblCellMar>
          <w:top w:w="15" w:type="dxa"/>
          <w:left w:w="15" w:type="dxa"/>
          <w:bottom w:w="15" w:type="dxa"/>
          <w:right w:w="15" w:type="dxa"/>
        </w:tblCellMar>
        <w:tblLook w:val="0000" w:firstRow="0" w:lastRow="0" w:firstColumn="0" w:lastColumn="0" w:noHBand="0" w:noVBand="0"/>
      </w:tblPr>
      <w:tblGrid>
        <w:gridCol w:w="5234"/>
        <w:gridCol w:w="5540"/>
      </w:tblGrid>
      <w:tr w:rsidR="00640609" w:rsidRPr="00C743BF"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b/>
                <w:i/>
                <w:color w:val="000000"/>
                <w:lang w:val="uk-UA"/>
              </w:rPr>
            </w:pPr>
            <w:r w:rsidRPr="00C743BF">
              <w:rPr>
                <w:b/>
                <w:i/>
                <w:color w:val="000000"/>
                <w:lang w:val="uk-UA"/>
              </w:rPr>
              <w:t>Назва курсу</w:t>
            </w:r>
          </w:p>
          <w:p w:rsidR="00640609" w:rsidRPr="00C743BF" w:rsidRDefault="00640609" w:rsidP="007E6C38">
            <w:pPr>
              <w:rPr>
                <w:i/>
                <w:color w:val="000000"/>
                <w:lang w:val="uk-UA"/>
              </w:rPr>
            </w:pPr>
            <w:r w:rsidRPr="00C743BF">
              <w:rPr>
                <w:i/>
                <w:color w:val="000000"/>
                <w:lang w:val="uk-UA"/>
              </w:rPr>
              <w:t xml:space="preserve">Нормативний/вибірковий </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A5CEF" w:rsidRPr="00EC68E4" w:rsidRDefault="00FA5CEF" w:rsidP="00FA5CEF">
            <w:pPr>
              <w:rPr>
                <w:i/>
                <w:color w:val="000000"/>
              </w:rPr>
            </w:pPr>
            <w:r w:rsidRPr="00EC68E4">
              <w:rPr>
                <w:i/>
                <w:color w:val="000000"/>
              </w:rPr>
              <w:t>Методика навчання української літератури</w:t>
            </w:r>
            <w:r w:rsidR="005542F6">
              <w:rPr>
                <w:i/>
                <w:color w:val="000000"/>
              </w:rPr>
              <w:t xml:space="preserve"> з </w:t>
            </w:r>
            <w:proofErr w:type="gramStart"/>
            <w:r w:rsidR="005542F6">
              <w:rPr>
                <w:i/>
                <w:color w:val="000000"/>
              </w:rPr>
              <w:t>курсовою</w:t>
            </w:r>
            <w:proofErr w:type="gramEnd"/>
            <w:r w:rsidR="005542F6">
              <w:rPr>
                <w:i/>
                <w:color w:val="000000"/>
              </w:rPr>
              <w:t xml:space="preserve"> роботою</w:t>
            </w:r>
          </w:p>
          <w:p w:rsidR="00640609" w:rsidRPr="00C743BF" w:rsidRDefault="00FA5CEF" w:rsidP="00FA5CEF">
            <w:pPr>
              <w:jc w:val="both"/>
              <w:rPr>
                <w:i/>
                <w:lang w:val="uk-UA"/>
              </w:rPr>
            </w:pPr>
            <w:r w:rsidRPr="00EC68E4">
              <w:rPr>
                <w:i/>
                <w:color w:val="000000"/>
              </w:rPr>
              <w:t>Нормативний</w:t>
            </w:r>
          </w:p>
        </w:tc>
      </w:tr>
      <w:tr w:rsidR="00640609" w:rsidRPr="00C743BF"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b/>
                <w:i/>
                <w:color w:val="000000"/>
                <w:lang w:val="uk-UA"/>
              </w:rPr>
            </w:pPr>
            <w:r w:rsidRPr="00C743BF">
              <w:rPr>
                <w:b/>
                <w:i/>
                <w:color w:val="000000"/>
                <w:lang w:val="uk-UA"/>
              </w:rPr>
              <w:t xml:space="preserve">Ступінь освіти </w:t>
            </w:r>
            <w:r w:rsidRPr="00C743BF">
              <w:rPr>
                <w:i/>
                <w:color w:val="000000"/>
                <w:lang w:val="uk-UA"/>
              </w:rPr>
              <w:t>Бакалавр/магістр/доктор філософії</w:t>
            </w:r>
            <w:r w:rsidRPr="00C743BF">
              <w:rPr>
                <w:b/>
                <w:i/>
                <w:color w:val="000000"/>
                <w:lang w:val="uk-UA"/>
              </w:rPr>
              <w:t xml:space="preserve"> </w:t>
            </w:r>
          </w:p>
          <w:p w:rsidR="00640609" w:rsidRPr="00C743BF" w:rsidRDefault="00640609" w:rsidP="007E6C38">
            <w:pPr>
              <w:rPr>
                <w:b/>
                <w:i/>
                <w:color w:val="000000"/>
                <w:lang w:val="uk-UA"/>
              </w:rPr>
            </w:pPr>
            <w:r w:rsidRPr="00C743BF">
              <w:rPr>
                <w:b/>
                <w:i/>
                <w:color w:val="000000"/>
                <w:lang w:val="uk-UA"/>
              </w:rPr>
              <w:t>Освітня програма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tabs>
                <w:tab w:val="left" w:pos="9623"/>
              </w:tabs>
              <w:jc w:val="both"/>
              <w:rPr>
                <w:i/>
                <w:lang w:val="uk-UA"/>
              </w:rPr>
            </w:pPr>
            <w:r w:rsidRPr="00C743BF">
              <w:rPr>
                <w:i/>
                <w:lang w:val="uk-UA"/>
              </w:rPr>
              <w:t>Бакалавр</w:t>
            </w:r>
          </w:p>
          <w:p w:rsidR="00F2117A" w:rsidRPr="00C743BF" w:rsidRDefault="00F2117A" w:rsidP="007E6C38">
            <w:pPr>
              <w:tabs>
                <w:tab w:val="left" w:pos="9623"/>
              </w:tabs>
              <w:jc w:val="both"/>
              <w:rPr>
                <w:i/>
                <w:lang w:val="uk-UA"/>
              </w:rPr>
            </w:pPr>
            <w:r w:rsidRPr="00C743BF">
              <w:rPr>
                <w:i/>
                <w:lang w:val="uk-UA"/>
              </w:rPr>
              <w:t>освітня програма</w:t>
            </w:r>
          </w:p>
          <w:p w:rsidR="000A7B50" w:rsidRPr="00FA5CEF" w:rsidRDefault="00FA5CEF" w:rsidP="002D4E19">
            <w:pPr>
              <w:tabs>
                <w:tab w:val="left" w:pos="9623"/>
              </w:tabs>
              <w:jc w:val="both"/>
              <w:rPr>
                <w:i/>
                <w:lang w:val="uk-UA"/>
              </w:rPr>
            </w:pPr>
            <w:r w:rsidRPr="00614342">
              <w:rPr>
                <w:rStyle w:val="docdata"/>
                <w:bCs/>
                <w:color w:val="333333"/>
                <w:lang w:val="uk-UA"/>
              </w:rPr>
              <w:t>035</w:t>
            </w:r>
            <w:r w:rsidR="00614342">
              <w:rPr>
                <w:rStyle w:val="docdata"/>
                <w:bCs/>
                <w:color w:val="333333"/>
                <w:lang w:val="uk-UA"/>
              </w:rPr>
              <w:t>.01</w:t>
            </w:r>
            <w:r w:rsidRPr="00614342">
              <w:rPr>
                <w:rStyle w:val="docdata"/>
                <w:bCs/>
                <w:color w:val="333333"/>
                <w:lang w:val="uk-UA"/>
              </w:rPr>
              <w:t xml:space="preserve"> Філологія. </w:t>
            </w:r>
            <w:r w:rsidRPr="00614342">
              <w:rPr>
                <w:i/>
              </w:rPr>
              <w:t>Українська мова і література</w:t>
            </w:r>
          </w:p>
        </w:tc>
      </w:tr>
      <w:tr w:rsidR="00640609" w:rsidRPr="00C743BF" w:rsidTr="00DC2592">
        <w:trPr>
          <w:trHeight w:val="27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b/>
                <w:i/>
                <w:color w:val="000000"/>
                <w:lang w:val="uk-UA"/>
              </w:rPr>
            </w:pPr>
            <w:r w:rsidRPr="00C743BF">
              <w:rPr>
                <w:b/>
                <w:i/>
                <w:color w:val="000000"/>
                <w:lang w:val="uk-UA"/>
              </w:rPr>
              <w:t>Рік викладання/ Семестр/ Курс (</w:t>
            </w:r>
            <w:r w:rsidRPr="00C743BF">
              <w:rPr>
                <w:i/>
                <w:color w:val="000000"/>
                <w:lang w:val="uk-UA"/>
              </w:rPr>
              <w:t>рік навчання)</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tabs>
                <w:tab w:val="left" w:pos="9623"/>
              </w:tabs>
              <w:jc w:val="both"/>
              <w:rPr>
                <w:i/>
                <w:lang w:val="uk-UA"/>
              </w:rPr>
            </w:pPr>
            <w:r w:rsidRPr="00C743BF">
              <w:rPr>
                <w:i/>
                <w:lang w:val="uk-UA"/>
              </w:rPr>
              <w:t xml:space="preserve">2020-2021/ </w:t>
            </w:r>
            <w:r w:rsidR="000A7B50" w:rsidRPr="00C743BF">
              <w:rPr>
                <w:i/>
                <w:lang w:val="uk-UA"/>
              </w:rPr>
              <w:t>7 семестр / І</w:t>
            </w:r>
            <w:r w:rsidR="000A7B50" w:rsidRPr="00C743BF">
              <w:rPr>
                <w:i/>
                <w:lang w:val="en-US"/>
              </w:rPr>
              <w:t>V</w:t>
            </w:r>
            <w:r w:rsidRPr="00C743BF">
              <w:rPr>
                <w:i/>
                <w:lang w:val="uk-UA"/>
              </w:rPr>
              <w:t xml:space="preserve"> курс</w:t>
            </w:r>
          </w:p>
        </w:tc>
      </w:tr>
      <w:tr w:rsidR="00640609" w:rsidRPr="00C743BF" w:rsidTr="00DC2592">
        <w:trPr>
          <w:trHeight w:val="369"/>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Викладач</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0A7B50" w:rsidP="007E6C38">
            <w:pPr>
              <w:jc w:val="both"/>
              <w:rPr>
                <w:i/>
                <w:color w:val="000000"/>
                <w:lang w:val="uk-UA"/>
              </w:rPr>
            </w:pPr>
            <w:r w:rsidRPr="00C743BF">
              <w:rPr>
                <w:i/>
                <w:color w:val="000000"/>
                <w:lang w:val="uk-UA"/>
              </w:rPr>
              <w:t>Копєйцева Людмила Петрівна</w:t>
            </w:r>
          </w:p>
        </w:tc>
      </w:tr>
      <w:tr w:rsidR="00640609" w:rsidRPr="005542F6" w:rsidTr="00DC2592">
        <w:trPr>
          <w:trHeight w:val="6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Профайл викладача</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25DCB" w:rsidRPr="00C743BF" w:rsidRDefault="005542F6" w:rsidP="007E6C38">
            <w:pPr>
              <w:pBdr>
                <w:top w:val="nil"/>
                <w:left w:val="nil"/>
                <w:bottom w:val="nil"/>
                <w:right w:val="nil"/>
                <w:between w:val="nil"/>
              </w:pBdr>
              <w:rPr>
                <w:i/>
                <w:lang w:val="uk-UA"/>
              </w:rPr>
            </w:pPr>
            <w:hyperlink r:id="rId7" w:history="1">
              <w:r w:rsidR="00625DCB" w:rsidRPr="00C743BF">
                <w:rPr>
                  <w:rStyle w:val="a4"/>
                  <w:i/>
                </w:rPr>
                <w:t>http</w:t>
              </w:r>
              <w:r w:rsidR="00625DCB" w:rsidRPr="00C743BF">
                <w:rPr>
                  <w:rStyle w:val="a4"/>
                  <w:i/>
                  <w:lang w:val="uk-UA"/>
                </w:rPr>
                <w:t>://</w:t>
              </w:r>
              <w:r w:rsidR="00625DCB" w:rsidRPr="00C743BF">
                <w:rPr>
                  <w:rStyle w:val="a4"/>
                  <w:i/>
                </w:rPr>
                <w:t>filolog</w:t>
              </w:r>
              <w:r w:rsidR="00625DCB" w:rsidRPr="00C743BF">
                <w:rPr>
                  <w:rStyle w:val="a4"/>
                  <w:i/>
                  <w:lang w:val="uk-UA"/>
                </w:rPr>
                <w:t>.</w:t>
              </w:r>
              <w:r w:rsidR="00625DCB" w:rsidRPr="00C743BF">
                <w:rPr>
                  <w:rStyle w:val="a4"/>
                  <w:i/>
                </w:rPr>
                <w:t>mdpu</w:t>
              </w:r>
              <w:r w:rsidR="00625DCB" w:rsidRPr="00C743BF">
                <w:rPr>
                  <w:rStyle w:val="a4"/>
                  <w:i/>
                  <w:lang w:val="uk-UA"/>
                </w:rPr>
                <w:t>.</w:t>
              </w:r>
              <w:r w:rsidR="00625DCB" w:rsidRPr="00C743BF">
                <w:rPr>
                  <w:rStyle w:val="a4"/>
                  <w:i/>
                </w:rPr>
                <w:t>org</w:t>
              </w:r>
              <w:r w:rsidR="00625DCB" w:rsidRPr="00C743BF">
                <w:rPr>
                  <w:rStyle w:val="a4"/>
                  <w:i/>
                  <w:lang w:val="uk-UA"/>
                </w:rPr>
                <w:t>.</w:t>
              </w:r>
              <w:r w:rsidR="00625DCB" w:rsidRPr="00C743BF">
                <w:rPr>
                  <w:rStyle w:val="a4"/>
                  <w:i/>
                </w:rPr>
                <w:t>ua</w:t>
              </w:r>
              <w:r w:rsidR="00625DCB" w:rsidRPr="00C743BF">
                <w:rPr>
                  <w:rStyle w:val="a4"/>
                  <w:i/>
                  <w:lang w:val="uk-UA"/>
                </w:rPr>
                <w:t>/</w:t>
              </w:r>
              <w:r w:rsidR="00625DCB" w:rsidRPr="00C743BF">
                <w:rPr>
                  <w:rStyle w:val="a4"/>
                  <w:i/>
                </w:rPr>
                <w:t>sklad</w:t>
              </w:r>
              <w:r w:rsidR="00625DCB" w:rsidRPr="00C743BF">
                <w:rPr>
                  <w:rStyle w:val="a4"/>
                  <w:i/>
                  <w:lang w:val="uk-UA"/>
                </w:rPr>
                <w:t>-</w:t>
              </w:r>
              <w:r w:rsidR="00625DCB" w:rsidRPr="00C743BF">
                <w:rPr>
                  <w:rStyle w:val="a4"/>
                  <w:i/>
                </w:rPr>
                <w:t>dekanatu</w:t>
              </w:r>
              <w:r w:rsidR="00625DCB" w:rsidRPr="00C743BF">
                <w:rPr>
                  <w:rStyle w:val="a4"/>
                  <w:i/>
                  <w:lang w:val="uk-UA"/>
                </w:rPr>
                <w:t>-</w:t>
              </w:r>
              <w:r w:rsidR="00625DCB" w:rsidRPr="00C743BF">
                <w:rPr>
                  <w:rStyle w:val="a4"/>
                  <w:i/>
                </w:rPr>
                <w:t>filologichnogo</w:t>
              </w:r>
              <w:r w:rsidR="00625DCB" w:rsidRPr="00C743BF">
                <w:rPr>
                  <w:rStyle w:val="a4"/>
                  <w:i/>
                  <w:lang w:val="uk-UA"/>
                </w:rPr>
                <w:t>-</w:t>
              </w:r>
              <w:r w:rsidR="00625DCB" w:rsidRPr="00C743BF">
                <w:rPr>
                  <w:rStyle w:val="a4"/>
                  <w:i/>
                </w:rPr>
                <w:t>fakul</w:t>
              </w:r>
              <w:r w:rsidR="00625DCB" w:rsidRPr="00C743BF">
                <w:rPr>
                  <w:rStyle w:val="a4"/>
                  <w:i/>
                  <w:lang w:val="uk-UA"/>
                </w:rPr>
                <w:t>/</w:t>
              </w:r>
              <w:r w:rsidR="00625DCB" w:rsidRPr="00C743BF">
                <w:rPr>
                  <w:rStyle w:val="a4"/>
                  <w:i/>
                </w:rPr>
                <w:t>kafedra</w:t>
              </w:r>
              <w:r w:rsidR="00625DCB" w:rsidRPr="00C743BF">
                <w:rPr>
                  <w:rStyle w:val="a4"/>
                  <w:i/>
                  <w:lang w:val="uk-UA"/>
                </w:rPr>
                <w:t>-</w:t>
              </w:r>
              <w:r w:rsidR="00625DCB" w:rsidRPr="00C743BF">
                <w:rPr>
                  <w:rStyle w:val="a4"/>
                  <w:i/>
                </w:rPr>
                <w:t>ukrayinskoyi</w:t>
              </w:r>
              <w:r w:rsidR="00625DCB" w:rsidRPr="00C743BF">
                <w:rPr>
                  <w:rStyle w:val="a4"/>
                  <w:i/>
                  <w:lang w:val="uk-UA"/>
                </w:rPr>
                <w:t>-</w:t>
              </w:r>
              <w:r w:rsidR="00625DCB" w:rsidRPr="00C743BF">
                <w:rPr>
                  <w:rStyle w:val="a4"/>
                  <w:i/>
                </w:rPr>
                <w:t>i</w:t>
              </w:r>
              <w:r w:rsidR="00625DCB" w:rsidRPr="00C743BF">
                <w:rPr>
                  <w:rStyle w:val="a4"/>
                  <w:i/>
                  <w:lang w:val="uk-UA"/>
                </w:rPr>
                <w:t>-</w:t>
              </w:r>
              <w:r w:rsidR="00625DCB" w:rsidRPr="00C743BF">
                <w:rPr>
                  <w:rStyle w:val="a4"/>
                  <w:i/>
                </w:rPr>
                <w:t>zarubizhnoyi</w:t>
              </w:r>
              <w:r w:rsidR="00625DCB" w:rsidRPr="00C743BF">
                <w:rPr>
                  <w:rStyle w:val="a4"/>
                  <w:i/>
                  <w:lang w:val="uk-UA"/>
                </w:rPr>
                <w:t>-</w:t>
              </w:r>
              <w:r w:rsidR="00625DCB" w:rsidRPr="00C743BF">
                <w:rPr>
                  <w:rStyle w:val="a4"/>
                  <w:i/>
                </w:rPr>
                <w:t>lit</w:t>
              </w:r>
              <w:r w:rsidR="00625DCB" w:rsidRPr="00C743BF">
                <w:rPr>
                  <w:rStyle w:val="a4"/>
                  <w:i/>
                  <w:lang w:val="uk-UA"/>
                </w:rPr>
                <w:t>/</w:t>
              </w:r>
              <w:r w:rsidR="00625DCB" w:rsidRPr="00C743BF">
                <w:rPr>
                  <w:rStyle w:val="a4"/>
                  <w:i/>
                </w:rPr>
                <w:t>sklad</w:t>
              </w:r>
              <w:r w:rsidR="00625DCB" w:rsidRPr="00C743BF">
                <w:rPr>
                  <w:rStyle w:val="a4"/>
                  <w:i/>
                  <w:lang w:val="uk-UA"/>
                </w:rPr>
                <w:t>-</w:t>
              </w:r>
              <w:r w:rsidR="00625DCB" w:rsidRPr="00C743BF">
                <w:rPr>
                  <w:rStyle w:val="a4"/>
                  <w:i/>
                </w:rPr>
                <w:t>kafedri</w:t>
              </w:r>
              <w:r w:rsidR="00625DCB" w:rsidRPr="00C743BF">
                <w:rPr>
                  <w:rStyle w:val="a4"/>
                  <w:i/>
                  <w:lang w:val="uk-UA"/>
                </w:rPr>
                <w:t>-</w:t>
              </w:r>
              <w:r w:rsidR="00625DCB" w:rsidRPr="00C743BF">
                <w:rPr>
                  <w:rStyle w:val="a4"/>
                  <w:i/>
                </w:rPr>
                <w:t>ukrayinskoyi</w:t>
              </w:r>
              <w:r w:rsidR="00625DCB" w:rsidRPr="00C743BF">
                <w:rPr>
                  <w:rStyle w:val="a4"/>
                  <w:i/>
                  <w:lang w:val="uk-UA"/>
                </w:rPr>
                <w:t>-</w:t>
              </w:r>
              <w:r w:rsidR="00625DCB" w:rsidRPr="00C743BF">
                <w:rPr>
                  <w:rStyle w:val="a4"/>
                  <w:i/>
                </w:rPr>
                <w:t>i</w:t>
              </w:r>
              <w:r w:rsidR="00625DCB" w:rsidRPr="00C743BF">
                <w:rPr>
                  <w:rStyle w:val="a4"/>
                  <w:i/>
                  <w:lang w:val="uk-UA"/>
                </w:rPr>
                <w:t>-</w:t>
              </w:r>
              <w:r w:rsidR="00625DCB" w:rsidRPr="00C743BF">
                <w:rPr>
                  <w:rStyle w:val="a4"/>
                  <w:i/>
                </w:rPr>
                <w:t>zarubizhn</w:t>
              </w:r>
              <w:r w:rsidR="00625DCB" w:rsidRPr="00C743BF">
                <w:rPr>
                  <w:rStyle w:val="a4"/>
                  <w:i/>
                  <w:lang w:val="uk-UA"/>
                </w:rPr>
                <w:t>/</w:t>
              </w:r>
              <w:r w:rsidR="00625DCB" w:rsidRPr="00C743BF">
                <w:rPr>
                  <w:rStyle w:val="a4"/>
                  <w:i/>
                </w:rPr>
                <w:t>kopyejtseva</w:t>
              </w:r>
              <w:r w:rsidR="00625DCB" w:rsidRPr="00C743BF">
                <w:rPr>
                  <w:rStyle w:val="a4"/>
                  <w:i/>
                  <w:lang w:val="uk-UA"/>
                </w:rPr>
                <w:t>-</w:t>
              </w:r>
              <w:r w:rsidR="00625DCB" w:rsidRPr="00C743BF">
                <w:rPr>
                  <w:rStyle w:val="a4"/>
                  <w:i/>
                </w:rPr>
                <w:t>lyudmila</w:t>
              </w:r>
              <w:r w:rsidR="00625DCB" w:rsidRPr="00C743BF">
                <w:rPr>
                  <w:rStyle w:val="a4"/>
                  <w:i/>
                  <w:lang w:val="uk-UA"/>
                </w:rPr>
                <w:t>-</w:t>
              </w:r>
              <w:r w:rsidR="00625DCB" w:rsidRPr="00C743BF">
                <w:rPr>
                  <w:rStyle w:val="a4"/>
                  <w:i/>
                </w:rPr>
                <w:t>petrivna</w:t>
              </w:r>
              <w:r w:rsidR="00625DCB" w:rsidRPr="00C743BF">
                <w:rPr>
                  <w:rStyle w:val="a4"/>
                  <w:i/>
                  <w:lang w:val="uk-UA"/>
                </w:rPr>
                <w:t>/</w:t>
              </w:r>
            </w:hyperlink>
          </w:p>
          <w:p w:rsidR="00640609" w:rsidRPr="00C743BF" w:rsidRDefault="00640609" w:rsidP="007E6C38">
            <w:pPr>
              <w:jc w:val="both"/>
              <w:rPr>
                <w:i/>
                <w:lang w:val="uk-UA"/>
              </w:rPr>
            </w:pPr>
          </w:p>
        </w:tc>
      </w:tr>
      <w:tr w:rsidR="00640609" w:rsidRPr="00C743BF" w:rsidTr="00DC2592">
        <w:trPr>
          <w:trHeight w:val="3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Контактний тел.</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jc w:val="both"/>
              <w:rPr>
                <w:i/>
                <w:lang w:val="uk-UA"/>
              </w:rPr>
            </w:pPr>
            <w:r w:rsidRPr="00C743BF">
              <w:rPr>
                <w:i/>
                <w:shd w:val="clear" w:color="auto" w:fill="FFFFFF"/>
                <w:lang w:val="uk-UA"/>
              </w:rPr>
              <w:t xml:space="preserve">(0619) </w:t>
            </w:r>
            <w:r w:rsidR="000A7B50" w:rsidRPr="00C743BF">
              <w:rPr>
                <w:i/>
                <w:shd w:val="clear" w:color="auto" w:fill="FFFFFF"/>
                <w:lang w:val="uk-UA"/>
              </w:rPr>
              <w:t>096 321 22 92</w:t>
            </w:r>
          </w:p>
        </w:tc>
      </w:tr>
      <w:tr w:rsidR="00640609" w:rsidRPr="00C743BF" w:rsidTr="00DC2592">
        <w:trPr>
          <w:trHeight w:val="257"/>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E-mail:</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0A7B50" w:rsidRPr="00C743BF" w:rsidRDefault="000A7B50" w:rsidP="007E6C38">
            <w:pPr>
              <w:pBdr>
                <w:top w:val="nil"/>
                <w:left w:val="nil"/>
                <w:bottom w:val="nil"/>
                <w:right w:val="nil"/>
                <w:between w:val="nil"/>
              </w:pBdr>
              <w:rPr>
                <w:i/>
                <w:lang w:val="en-US"/>
              </w:rPr>
            </w:pPr>
            <w:r w:rsidRPr="00C743BF">
              <w:rPr>
                <w:i/>
                <w:color w:val="000000"/>
                <w:lang w:val="en-US"/>
              </w:rPr>
              <w:t>kopeitseva@ukr.net</w:t>
            </w:r>
          </w:p>
          <w:p w:rsidR="00640609" w:rsidRPr="00C743BF" w:rsidRDefault="00640609" w:rsidP="007E6C38">
            <w:pPr>
              <w:jc w:val="both"/>
              <w:rPr>
                <w:i/>
                <w:lang w:val="uk-UA"/>
              </w:rPr>
            </w:pPr>
          </w:p>
        </w:tc>
      </w:tr>
      <w:tr w:rsidR="00640609" w:rsidRPr="005542F6" w:rsidTr="00DC2592">
        <w:trPr>
          <w:trHeight w:val="18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Сторінка курсу в ЦОДТ МДПУ ім. Б.Хмельницького</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5542F6" w:rsidP="007E6C38">
            <w:pPr>
              <w:jc w:val="both"/>
              <w:rPr>
                <w:i/>
                <w:color w:val="FF00FF"/>
                <w:lang w:val="uk-UA"/>
              </w:rPr>
            </w:pPr>
            <w:hyperlink r:id="rId8" w:history="1">
              <w:r w:rsidR="00FA5CEF" w:rsidRPr="00FA5CEF">
                <w:rPr>
                  <w:rStyle w:val="a4"/>
                  <w:i/>
                </w:rPr>
                <w:t>http</w:t>
              </w:r>
              <w:r w:rsidR="00FA5CEF" w:rsidRPr="00FA5CEF">
                <w:rPr>
                  <w:rStyle w:val="a4"/>
                  <w:i/>
                  <w:lang w:val="uk-UA"/>
                </w:rPr>
                <w:t>://</w:t>
              </w:r>
              <w:r w:rsidR="00FA5CEF" w:rsidRPr="00FA5CEF">
                <w:rPr>
                  <w:rStyle w:val="a4"/>
                  <w:i/>
                </w:rPr>
                <w:t>www</w:t>
              </w:r>
              <w:r w:rsidR="00FA5CEF" w:rsidRPr="00FA5CEF">
                <w:rPr>
                  <w:rStyle w:val="a4"/>
                  <w:i/>
                  <w:lang w:val="uk-UA"/>
                </w:rPr>
                <w:t>.</w:t>
              </w:r>
              <w:r w:rsidR="00FA5CEF" w:rsidRPr="00FA5CEF">
                <w:rPr>
                  <w:rStyle w:val="a4"/>
                  <w:i/>
                </w:rPr>
                <w:t>dfn</w:t>
              </w:r>
              <w:r w:rsidR="00FA5CEF" w:rsidRPr="00FA5CEF">
                <w:rPr>
                  <w:rStyle w:val="a4"/>
                  <w:i/>
                  <w:lang w:val="uk-UA"/>
                </w:rPr>
                <w:t>.</w:t>
              </w:r>
              <w:r w:rsidR="00FA5CEF" w:rsidRPr="00FA5CEF">
                <w:rPr>
                  <w:rStyle w:val="a4"/>
                  <w:i/>
                </w:rPr>
                <w:t>mdpu</w:t>
              </w:r>
              <w:r w:rsidR="00FA5CEF" w:rsidRPr="00FA5CEF">
                <w:rPr>
                  <w:rStyle w:val="a4"/>
                  <w:i/>
                  <w:lang w:val="uk-UA"/>
                </w:rPr>
                <w:t>.</w:t>
              </w:r>
              <w:r w:rsidR="00FA5CEF" w:rsidRPr="00FA5CEF">
                <w:rPr>
                  <w:rStyle w:val="a4"/>
                  <w:i/>
                </w:rPr>
                <w:t>org</w:t>
              </w:r>
              <w:r w:rsidR="00FA5CEF" w:rsidRPr="00FA5CEF">
                <w:rPr>
                  <w:rStyle w:val="a4"/>
                  <w:i/>
                  <w:lang w:val="uk-UA"/>
                </w:rPr>
                <w:t>.</w:t>
              </w:r>
              <w:r w:rsidR="00FA5CEF" w:rsidRPr="00FA5CEF">
                <w:rPr>
                  <w:rStyle w:val="a4"/>
                  <w:i/>
                </w:rPr>
                <w:t>ua</w:t>
              </w:r>
              <w:r w:rsidR="00FA5CEF" w:rsidRPr="00FA5CEF">
                <w:rPr>
                  <w:rStyle w:val="a4"/>
                  <w:i/>
                  <w:lang w:val="uk-UA"/>
                </w:rPr>
                <w:t>/</w:t>
              </w:r>
              <w:r w:rsidR="00FA5CEF" w:rsidRPr="00FA5CEF">
                <w:rPr>
                  <w:rStyle w:val="a4"/>
                  <w:i/>
                </w:rPr>
                <w:t>course</w:t>
              </w:r>
              <w:r w:rsidR="00FA5CEF" w:rsidRPr="00FA5CEF">
                <w:rPr>
                  <w:rStyle w:val="a4"/>
                  <w:i/>
                  <w:lang w:val="uk-UA"/>
                </w:rPr>
                <w:t>/</w:t>
              </w:r>
              <w:r w:rsidR="00FA5CEF" w:rsidRPr="00FA5CEF">
                <w:rPr>
                  <w:rStyle w:val="a4"/>
                  <w:i/>
                </w:rPr>
                <w:t>view</w:t>
              </w:r>
              <w:r w:rsidR="00FA5CEF" w:rsidRPr="00FA5CEF">
                <w:rPr>
                  <w:rStyle w:val="a4"/>
                  <w:i/>
                  <w:lang w:val="uk-UA"/>
                </w:rPr>
                <w:t>.</w:t>
              </w:r>
              <w:r w:rsidR="00FA5CEF" w:rsidRPr="00FA5CEF">
                <w:rPr>
                  <w:rStyle w:val="a4"/>
                  <w:i/>
                </w:rPr>
                <w:t>php</w:t>
              </w:r>
              <w:r w:rsidR="00FA5CEF" w:rsidRPr="00FA5CEF">
                <w:rPr>
                  <w:rStyle w:val="a4"/>
                  <w:i/>
                  <w:lang w:val="uk-UA"/>
                </w:rPr>
                <w:t>?</w:t>
              </w:r>
              <w:r w:rsidR="00FA5CEF" w:rsidRPr="00FA5CEF">
                <w:rPr>
                  <w:rStyle w:val="a4"/>
                  <w:i/>
                </w:rPr>
                <w:t>id</w:t>
              </w:r>
              <w:r w:rsidR="00FA5CEF" w:rsidRPr="00FA5CEF">
                <w:rPr>
                  <w:rStyle w:val="a4"/>
                  <w:i/>
                  <w:lang w:val="uk-UA"/>
                </w:rPr>
                <w:t>=1374</w:t>
              </w:r>
            </w:hyperlink>
          </w:p>
        </w:tc>
      </w:tr>
      <w:tr w:rsidR="00640609" w:rsidRPr="00C743BF" w:rsidTr="00DC2592">
        <w:trPr>
          <w:trHeight w:val="740"/>
        </w:trPr>
        <w:tc>
          <w:tcPr>
            <w:tcW w:w="5234"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40609" w:rsidRPr="00C743BF" w:rsidRDefault="00640609" w:rsidP="007E6C38">
            <w:pPr>
              <w:rPr>
                <w:i/>
                <w:color w:val="000000"/>
                <w:lang w:val="uk-UA"/>
              </w:rPr>
            </w:pPr>
            <w:r w:rsidRPr="00C743BF">
              <w:rPr>
                <w:b/>
                <w:i/>
                <w:color w:val="000000"/>
                <w:lang w:val="uk-UA"/>
              </w:rPr>
              <w:t>Консультації</w:t>
            </w:r>
          </w:p>
        </w:tc>
        <w:tc>
          <w:tcPr>
            <w:tcW w:w="554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40609" w:rsidRPr="00C743BF" w:rsidRDefault="00640609" w:rsidP="007E6C38">
            <w:pPr>
              <w:pStyle w:val="11"/>
              <w:widowControl w:val="0"/>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Очні консультації: </w:t>
            </w:r>
          </w:p>
          <w:p w:rsidR="00640609" w:rsidRPr="00C743BF" w:rsidRDefault="00640609" w:rsidP="007E6C38">
            <w:pPr>
              <w:pStyle w:val="11"/>
              <w:widowControl w:val="0"/>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щовівторка, згідно графіку роботи кафедри </w:t>
            </w:r>
            <w:r w:rsidR="002D4E19">
              <w:rPr>
                <w:rFonts w:ascii="Times New Roman" w:hAnsi="Times New Roman" w:cs="Times New Roman"/>
                <w:i/>
                <w:sz w:val="24"/>
                <w:szCs w:val="24"/>
                <w:lang w:val="uk-UA"/>
              </w:rPr>
              <w:t>української і зарубіжної літератури</w:t>
            </w:r>
          </w:p>
          <w:p w:rsidR="00640609" w:rsidRPr="00C743BF" w:rsidRDefault="00640609" w:rsidP="007E6C38">
            <w:pPr>
              <w:pStyle w:val="11"/>
              <w:widowControl w:val="0"/>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Онлайн-консультації:</w:t>
            </w:r>
          </w:p>
          <w:p w:rsidR="00640609" w:rsidRPr="00C743BF" w:rsidRDefault="00640609" w:rsidP="007E6C38">
            <w:pPr>
              <w:jc w:val="both"/>
              <w:rPr>
                <w:i/>
                <w:color w:val="000000"/>
                <w:lang w:val="uk-UA"/>
              </w:rPr>
            </w:pPr>
            <w:r w:rsidRPr="00C743BF">
              <w:rPr>
                <w:i/>
                <w:lang w:val="uk-UA"/>
              </w:rPr>
              <w:t xml:space="preserve">через систему </w:t>
            </w:r>
            <w:r w:rsidRPr="00C743BF">
              <w:rPr>
                <w:i/>
                <w:color w:val="000000"/>
                <w:lang w:val="uk-UA"/>
              </w:rPr>
              <w:t>ЦОДТ МДПУ ім. Б.Хмельницького.</w:t>
            </w:r>
          </w:p>
        </w:tc>
      </w:tr>
    </w:tbl>
    <w:p w:rsidR="00FA5CEF" w:rsidRPr="00A50988" w:rsidRDefault="00FA5CEF" w:rsidP="00FA5CEF">
      <w:pPr>
        <w:autoSpaceDE w:val="0"/>
        <w:autoSpaceDN w:val="0"/>
        <w:adjustRightInd w:val="0"/>
        <w:ind w:firstLine="708"/>
        <w:jc w:val="both"/>
        <w:rPr>
          <w:rFonts w:eastAsiaTheme="minorHAnsi"/>
          <w:i/>
          <w:lang w:val="uk-UA"/>
        </w:rPr>
      </w:pPr>
      <w:r w:rsidRPr="00DE428D">
        <w:rPr>
          <w:i/>
        </w:rPr>
        <w:t>Навчальна дисципліна «</w:t>
      </w:r>
      <w:r w:rsidRPr="00DE428D">
        <w:rPr>
          <w:rFonts w:eastAsiaTheme="minorHAnsi"/>
          <w:i/>
        </w:rPr>
        <w:t>Методика навчання української літератури</w:t>
      </w:r>
      <w:r>
        <w:rPr>
          <w:rFonts w:eastAsiaTheme="minorHAnsi"/>
          <w:i/>
        </w:rPr>
        <w:t xml:space="preserve"> з </w:t>
      </w:r>
      <w:proofErr w:type="gramStart"/>
      <w:r>
        <w:rPr>
          <w:rFonts w:eastAsiaTheme="minorHAnsi"/>
          <w:i/>
        </w:rPr>
        <w:t>курсовою</w:t>
      </w:r>
      <w:proofErr w:type="gramEnd"/>
      <w:r>
        <w:rPr>
          <w:rFonts w:eastAsiaTheme="minorHAnsi"/>
          <w:i/>
        </w:rPr>
        <w:t xml:space="preserve"> роботою</w:t>
      </w:r>
      <w:r w:rsidRPr="00DE428D">
        <w:rPr>
          <w:i/>
        </w:rPr>
        <w:t xml:space="preserve">» з циклу </w:t>
      </w:r>
      <w:r>
        <w:rPr>
          <w:i/>
        </w:rPr>
        <w:t xml:space="preserve">нормативних </w:t>
      </w:r>
      <w:r w:rsidRPr="00DE428D">
        <w:rPr>
          <w:i/>
        </w:rPr>
        <w:t xml:space="preserve">компонентів освітньої програми </w:t>
      </w:r>
      <w:r>
        <w:rPr>
          <w:i/>
        </w:rPr>
        <w:t xml:space="preserve">здобувачів вищої освіти   </w:t>
      </w:r>
      <w:r w:rsidR="00A50988">
        <w:rPr>
          <w:i/>
          <w:lang w:val="uk-UA"/>
        </w:rPr>
        <w:t xml:space="preserve">035. Філологія. </w:t>
      </w:r>
      <w:r w:rsidRPr="00A50988">
        <w:rPr>
          <w:i/>
          <w:lang w:val="uk-UA"/>
        </w:rPr>
        <w:t xml:space="preserve">Українська мова і література є логічним продовженням курсу педагогіки й </w:t>
      </w:r>
      <w:r w:rsidRPr="00A50988">
        <w:rPr>
          <w:rFonts w:eastAsiaTheme="minorHAnsi"/>
          <w:i/>
          <w:lang w:val="uk-UA"/>
        </w:rPr>
        <w:t>передбачає здійснення професійної діяльності та проведення наукового дослідження, підготовку фахівців, які здатні компетентно вирішувати складні завдання інноваційного та дослідницького характеру в галузі літературної освіти або у процесі навчання, що передбачає проведення наукових досліджень, формування у студентів необхідних умінь та навичок викладання української літератури у ЗСО на основі здобутих знань.</w:t>
      </w:r>
    </w:p>
    <w:p w:rsidR="00FA5CEF" w:rsidRPr="005542F6" w:rsidRDefault="00FA5CEF" w:rsidP="00E33A8B">
      <w:pPr>
        <w:ind w:firstLine="708"/>
        <w:jc w:val="both"/>
        <w:rPr>
          <w:i/>
          <w:lang w:val="uk-UA"/>
        </w:rPr>
      </w:pPr>
      <w:r w:rsidRPr="005542F6">
        <w:rPr>
          <w:i/>
          <w:lang w:val="uk-UA"/>
        </w:rPr>
        <w:t>Дисципліна «Методика навчання української літератури</w:t>
      </w:r>
      <w:r w:rsidR="005542F6">
        <w:rPr>
          <w:i/>
          <w:lang w:val="uk-UA"/>
        </w:rPr>
        <w:t xml:space="preserve"> з курсовою роботою</w:t>
      </w:r>
      <w:r w:rsidRPr="005542F6">
        <w:rPr>
          <w:i/>
          <w:lang w:val="uk-UA"/>
        </w:rPr>
        <w:t xml:space="preserve">» висвітлює ключові питання дидактики, методології та методики навчання  української літератури у школі, відображає новітні технології освітнього процесу, орієнтує здобувачів вищої освіти на набуття практичних навичок у сфері роботи вчителя-словесника. Курс будується на інтегративній основі (інтеграція з курсами психології, педагогіки, історії </w:t>
      </w:r>
      <w:r w:rsidRPr="005542F6">
        <w:rPr>
          <w:i/>
          <w:lang w:val="uk-UA"/>
        </w:rPr>
        <w:lastRenderedPageBreak/>
        <w:t>педагогіки, дидактики, історії літературознавства, історії літератури, теорії літератури).В ході реалізації завдань курсу опановуються логічні та емоційні форми засвоєння матеріала, різноманітні методи і технології.</w:t>
      </w:r>
    </w:p>
    <w:p w:rsidR="00FA5CEF" w:rsidRPr="005542F6" w:rsidRDefault="00FA5CEF" w:rsidP="00FA5CEF">
      <w:pPr>
        <w:pStyle w:val="a3"/>
        <w:pBdr>
          <w:top w:val="nil"/>
          <w:left w:val="nil"/>
          <w:bottom w:val="nil"/>
          <w:right w:val="nil"/>
          <w:between w:val="nil"/>
        </w:pBdr>
        <w:spacing w:after="160"/>
        <w:ind w:left="0"/>
        <w:jc w:val="center"/>
        <w:rPr>
          <w:i/>
          <w:color w:val="000000"/>
          <w:lang w:val="uk-UA"/>
        </w:rPr>
      </w:pPr>
      <w:r w:rsidRPr="005542F6">
        <w:rPr>
          <w:b/>
          <w:i/>
          <w:color w:val="000000"/>
          <w:lang w:val="uk-UA"/>
        </w:rPr>
        <w:t>2. Мета та завдання курсу</w:t>
      </w:r>
    </w:p>
    <w:p w:rsidR="00FA5CEF" w:rsidRPr="005542F6" w:rsidRDefault="00FA5CEF" w:rsidP="00FA5CEF">
      <w:pPr>
        <w:pBdr>
          <w:top w:val="nil"/>
          <w:left w:val="nil"/>
          <w:bottom w:val="nil"/>
          <w:right w:val="nil"/>
          <w:between w:val="nil"/>
        </w:pBdr>
        <w:spacing w:after="160"/>
        <w:ind w:firstLine="284"/>
        <w:contextualSpacing/>
        <w:jc w:val="both"/>
        <w:rPr>
          <w:i/>
          <w:color w:val="000000"/>
          <w:lang w:val="uk-UA"/>
        </w:rPr>
      </w:pPr>
      <w:r w:rsidRPr="005542F6">
        <w:rPr>
          <w:i/>
          <w:color w:val="000000"/>
          <w:lang w:val="uk-UA"/>
        </w:rPr>
        <w:t xml:space="preserve">Метою викладання навчальної дисципліни </w:t>
      </w:r>
      <w:r w:rsidRPr="005542F6">
        <w:rPr>
          <w:i/>
          <w:lang w:val="uk-UA"/>
        </w:rPr>
        <w:t>«Методика навчання української літератури</w:t>
      </w:r>
      <w:r w:rsidR="005542F6" w:rsidRPr="005542F6">
        <w:rPr>
          <w:i/>
          <w:lang w:val="uk-UA"/>
        </w:rPr>
        <w:t xml:space="preserve"> з курсовою роботою</w:t>
      </w:r>
      <w:r w:rsidRPr="005542F6">
        <w:rPr>
          <w:i/>
          <w:lang w:val="uk-UA"/>
        </w:rPr>
        <w:t xml:space="preserve">» є </w:t>
      </w:r>
      <w:r w:rsidRPr="005542F6">
        <w:rPr>
          <w:i/>
          <w:color w:val="171717" w:themeColor="background2" w:themeShade="1A"/>
          <w:lang w:val="uk-UA"/>
        </w:rPr>
        <w:t>формування знань, умінь та навичок студентів з викладання української літератури у закладах середньої освіти; ознайомлення з нормативними документами МОН України щодо вивчення літератури в основній школі, здійснення аналізу шкільних програм з літератури, організація творчої лабораторії вчителя літератури, використання ефективних методів навчання, інноваційних технологій в навчальному процесі, дослідження загальнокультурного та творчого розвитку особистості учня.</w:t>
      </w:r>
    </w:p>
    <w:p w:rsidR="00FA5CEF" w:rsidRPr="00DE428D" w:rsidRDefault="00FA5CEF" w:rsidP="00FA5CEF">
      <w:pPr>
        <w:pBdr>
          <w:top w:val="nil"/>
          <w:left w:val="nil"/>
          <w:bottom w:val="nil"/>
          <w:right w:val="nil"/>
          <w:between w:val="nil"/>
        </w:pBdr>
        <w:spacing w:after="160"/>
        <w:ind w:left="284"/>
        <w:contextualSpacing/>
        <w:jc w:val="both"/>
        <w:rPr>
          <w:i/>
          <w:color w:val="000000"/>
        </w:rPr>
      </w:pPr>
      <w:r w:rsidRPr="00DE428D">
        <w:rPr>
          <w:i/>
          <w:color w:val="000000"/>
        </w:rPr>
        <w:t xml:space="preserve">Основними завданнями навчальної дисципліни </w:t>
      </w:r>
      <w:r w:rsidRPr="00DE428D">
        <w:rPr>
          <w:i/>
        </w:rPr>
        <w:t>«Методика навчання української літератури</w:t>
      </w:r>
      <w:r w:rsidR="005542F6">
        <w:rPr>
          <w:i/>
        </w:rPr>
        <w:t xml:space="preserve"> з </w:t>
      </w:r>
      <w:r w:rsidR="005542F6" w:rsidRPr="005542F6">
        <w:rPr>
          <w:i/>
          <w:lang w:val="uk-UA"/>
        </w:rPr>
        <w:t>курсовою роботою</w:t>
      </w:r>
      <w:r w:rsidRPr="00DE428D">
        <w:rPr>
          <w:i/>
        </w:rPr>
        <w:t>»</w:t>
      </w:r>
      <w:proofErr w:type="gramStart"/>
      <w:r w:rsidRPr="00DE428D">
        <w:rPr>
          <w:i/>
        </w:rPr>
        <w:t xml:space="preserve"> </w:t>
      </w:r>
      <w:r w:rsidRPr="00DE428D">
        <w:rPr>
          <w:i/>
          <w:color w:val="000000"/>
        </w:rPr>
        <w:t>є:</w:t>
      </w:r>
      <w:proofErr w:type="gramEnd"/>
    </w:p>
    <w:p w:rsidR="00FA5CEF" w:rsidRPr="00DE428D" w:rsidRDefault="00FA5CEF" w:rsidP="00A0325D">
      <w:pPr>
        <w:pStyle w:val="ListParagraph1"/>
        <w:numPr>
          <w:ilvl w:val="0"/>
          <w:numId w:val="1"/>
        </w:numPr>
        <w:jc w:val="both"/>
        <w:rPr>
          <w:i/>
          <w:lang w:val="uk-UA"/>
        </w:rPr>
      </w:pPr>
      <w:r w:rsidRPr="00DE428D">
        <w:rPr>
          <w:i/>
          <w:lang w:val="uk-UA"/>
        </w:rPr>
        <w:t xml:space="preserve">володіти методологічними і теоретичними основами філологічних наук, методик навчання літератури, базовими знаннями з української </w:t>
      </w:r>
      <w:r>
        <w:rPr>
          <w:i/>
          <w:lang w:val="uk-UA"/>
        </w:rPr>
        <w:t xml:space="preserve">літератури, </w:t>
      </w:r>
      <w:r w:rsidRPr="00DE428D">
        <w:rPr>
          <w:i/>
          <w:lang w:val="uk-UA"/>
        </w:rPr>
        <w:t>теорії та історії української літератури, методик викладання української літератури;</w:t>
      </w:r>
    </w:p>
    <w:p w:rsidR="00FA5CEF" w:rsidRPr="00E33A8B" w:rsidRDefault="00FA5CEF" w:rsidP="00A0325D">
      <w:pPr>
        <w:pStyle w:val="a3"/>
        <w:numPr>
          <w:ilvl w:val="0"/>
          <w:numId w:val="1"/>
        </w:numPr>
        <w:jc w:val="both"/>
        <w:rPr>
          <w:i/>
          <w:lang w:val="uk-UA"/>
        </w:rPr>
      </w:pPr>
      <w:r w:rsidRPr="00E33A8B">
        <w:rPr>
          <w:i/>
          <w:lang w:val="uk-UA"/>
        </w:rPr>
        <w:t xml:space="preserve">озброїти  майбутнього вчителя літератури знаннями методологічних і теоретичних основ методики навчання літератури, концептуальних основ, структури й змісту засобів навчання (підручників, навчальних посібників тощо), </w:t>
      </w:r>
    </w:p>
    <w:p w:rsidR="00FA5CEF" w:rsidRPr="00E33A8B" w:rsidRDefault="00FA5CEF" w:rsidP="00A0325D">
      <w:pPr>
        <w:pStyle w:val="a3"/>
        <w:numPr>
          <w:ilvl w:val="0"/>
          <w:numId w:val="1"/>
        </w:numPr>
        <w:jc w:val="both"/>
        <w:rPr>
          <w:i/>
        </w:rPr>
      </w:pPr>
      <w:r w:rsidRPr="00E33A8B">
        <w:rPr>
          <w:bCs/>
          <w:i/>
        </w:rPr>
        <w:t>уміти</w:t>
      </w:r>
      <w:r w:rsidRPr="00E33A8B">
        <w:rPr>
          <w:b/>
          <w:i/>
        </w:rPr>
        <w:t xml:space="preserve"> </w:t>
      </w:r>
      <w:r w:rsidRPr="00E33A8B">
        <w:rPr>
          <w:i/>
        </w:rPr>
        <w:t>використовувати науковий апарат для засвоєння теоретичних основ української літератури, методики викладання української літератури;</w:t>
      </w:r>
    </w:p>
    <w:p w:rsidR="00FA5CEF" w:rsidRPr="00E33A8B" w:rsidRDefault="00FA5CEF" w:rsidP="00A0325D">
      <w:pPr>
        <w:pStyle w:val="ListParagraph1"/>
        <w:numPr>
          <w:ilvl w:val="0"/>
          <w:numId w:val="1"/>
        </w:numPr>
        <w:jc w:val="both"/>
        <w:rPr>
          <w:i/>
          <w:lang w:val="uk-UA"/>
        </w:rPr>
      </w:pPr>
      <w:r w:rsidRPr="00E33A8B">
        <w:rPr>
          <w:i/>
          <w:lang w:val="uk-UA"/>
        </w:rPr>
        <w:t xml:space="preserve">орієнтуватись в основних тенденціях, що визначають сучасний стан літературної освіти в закладах середньої освіти, проєктувати педагогічну діяльність; </w:t>
      </w:r>
    </w:p>
    <w:p w:rsidR="00FA5CEF" w:rsidRPr="00E33A8B" w:rsidRDefault="00FA5CEF" w:rsidP="00A0325D">
      <w:pPr>
        <w:pStyle w:val="a3"/>
        <w:numPr>
          <w:ilvl w:val="0"/>
          <w:numId w:val="1"/>
        </w:numPr>
        <w:pBdr>
          <w:top w:val="nil"/>
          <w:left w:val="nil"/>
          <w:bottom w:val="nil"/>
          <w:right w:val="nil"/>
          <w:between w:val="nil"/>
        </w:pBdr>
        <w:spacing w:after="160"/>
        <w:jc w:val="both"/>
        <w:rPr>
          <w:i/>
          <w:color w:val="000000"/>
          <w:lang w:val="uk-UA"/>
        </w:rPr>
      </w:pPr>
      <w:r w:rsidRPr="00E33A8B">
        <w:rPr>
          <w:i/>
          <w:lang w:val="uk-UA"/>
        </w:rPr>
        <w:t xml:space="preserve">уміти застосовувати знання в педагогічній діяльності; оволодівати новими освітніми технологіями, виробляти персональні технології у викладанні літератури як мистецтва слова; формувати основи професійної компетентності майбутнього вчителя літератури; </w:t>
      </w:r>
    </w:p>
    <w:p w:rsidR="00FA5CEF" w:rsidRPr="00E33A8B" w:rsidRDefault="00FA5CEF" w:rsidP="00A0325D">
      <w:pPr>
        <w:pStyle w:val="a3"/>
        <w:numPr>
          <w:ilvl w:val="0"/>
          <w:numId w:val="1"/>
        </w:numPr>
        <w:pBdr>
          <w:top w:val="nil"/>
          <w:left w:val="nil"/>
          <w:bottom w:val="nil"/>
          <w:right w:val="nil"/>
          <w:between w:val="nil"/>
        </w:pBdr>
        <w:ind w:left="714" w:hanging="357"/>
        <w:jc w:val="both"/>
        <w:rPr>
          <w:i/>
          <w:color w:val="000000"/>
          <w:lang w:val="uk-UA"/>
        </w:rPr>
      </w:pPr>
      <w:r w:rsidRPr="00E33A8B">
        <w:rPr>
          <w:i/>
          <w:lang w:val="uk-UA"/>
        </w:rPr>
        <w:t>розвивати вміння здійснювати філологічну інтерпретацію художнього тексту, оцінювати художню своєрідність, естетику творів і творчості письменника в цілому як складову національної духовної культури; навчити студентів не тільки усвідомлювати специфіку викладання літератури в сучасному загальноосвітньому закладі, а й набувати досвіду створення нових технологій уроків, авторських програм.</w:t>
      </w:r>
    </w:p>
    <w:p w:rsidR="00FA5CEF" w:rsidRPr="00E33A8B" w:rsidRDefault="00FA5CEF" w:rsidP="00A0325D">
      <w:pPr>
        <w:pStyle w:val="ListParagraph1"/>
        <w:numPr>
          <w:ilvl w:val="0"/>
          <w:numId w:val="1"/>
        </w:numPr>
        <w:ind w:left="714" w:hanging="357"/>
        <w:jc w:val="both"/>
        <w:rPr>
          <w:i/>
          <w:lang w:val="uk-UA"/>
        </w:rPr>
      </w:pPr>
      <w:r w:rsidRPr="00E33A8B">
        <w:rPr>
          <w:i/>
          <w:lang w:val="uk-UA"/>
        </w:rPr>
        <w:t xml:space="preserve">керувати пізнавальною діяльністю учнів, знаходити найбільш ефективні способи впливу на школярів, ураховувати їх вікові і психологічні особливості, створювати і згуртовувати колектив з метою вирішення освітніх завдань; </w:t>
      </w:r>
    </w:p>
    <w:p w:rsidR="00FA5CEF" w:rsidRPr="00E33A8B" w:rsidRDefault="00FA5CEF" w:rsidP="00A0325D">
      <w:pPr>
        <w:pStyle w:val="ListParagraph1"/>
        <w:numPr>
          <w:ilvl w:val="0"/>
          <w:numId w:val="1"/>
        </w:numPr>
        <w:jc w:val="both"/>
        <w:rPr>
          <w:i/>
          <w:lang w:val="uk-UA"/>
        </w:rPr>
      </w:pPr>
      <w:r w:rsidRPr="00E33A8B">
        <w:rPr>
          <w:i/>
          <w:lang w:val="uk-UA"/>
        </w:rPr>
        <w:t>уміти виконувати власне дослідження (проєкт), узагальнювати й оприлюднювати результати діяльності з розроблення актуальної проблеми (у фахових виданнях, виступах тощо); застосовувати елементи теоретичного й експериментального дослідження в професійній діяльності.</w:t>
      </w:r>
    </w:p>
    <w:p w:rsidR="00FA5CEF" w:rsidRPr="00E33A8B" w:rsidRDefault="00FA5CEF" w:rsidP="00A0325D">
      <w:pPr>
        <w:pStyle w:val="a3"/>
        <w:numPr>
          <w:ilvl w:val="0"/>
          <w:numId w:val="1"/>
        </w:numPr>
        <w:pBdr>
          <w:top w:val="nil"/>
          <w:left w:val="nil"/>
          <w:bottom w:val="nil"/>
          <w:right w:val="nil"/>
          <w:between w:val="nil"/>
        </w:pBdr>
        <w:spacing w:after="160"/>
        <w:jc w:val="both"/>
        <w:rPr>
          <w:i/>
          <w:color w:val="000000"/>
        </w:rPr>
      </w:pPr>
      <w:r w:rsidRPr="00E33A8B">
        <w:rPr>
          <w:i/>
          <w:color w:val="000000"/>
        </w:rPr>
        <w:t xml:space="preserve">сформувати у студентів уміння проєктувати та застосовувати отримані знання у процесі наукового </w:t>
      </w:r>
      <w:proofErr w:type="gramStart"/>
      <w:r w:rsidRPr="00E33A8B">
        <w:rPr>
          <w:i/>
          <w:color w:val="000000"/>
        </w:rPr>
        <w:t>досл</w:t>
      </w:r>
      <w:proofErr w:type="gramEnd"/>
      <w:r w:rsidRPr="00E33A8B">
        <w:rPr>
          <w:i/>
          <w:color w:val="000000"/>
        </w:rPr>
        <w:t>ідження – написання курсової, бакалаврської роботи.</w:t>
      </w:r>
    </w:p>
    <w:p w:rsidR="00625DCB" w:rsidRPr="00E33A8B" w:rsidRDefault="00625DCB" w:rsidP="007E6C38">
      <w:pPr>
        <w:pBdr>
          <w:top w:val="nil"/>
          <w:left w:val="nil"/>
          <w:bottom w:val="nil"/>
          <w:right w:val="nil"/>
          <w:between w:val="nil"/>
        </w:pBdr>
        <w:contextualSpacing/>
        <w:jc w:val="center"/>
        <w:rPr>
          <w:i/>
          <w:color w:val="000000"/>
          <w:highlight w:val="yellow"/>
        </w:rPr>
      </w:pPr>
    </w:p>
    <w:p w:rsidR="00625DCB" w:rsidRPr="00C743BF" w:rsidRDefault="00625DCB" w:rsidP="007E6C38">
      <w:pPr>
        <w:ind w:firstLine="720"/>
        <w:jc w:val="both"/>
        <w:rPr>
          <w:highlight w:val="yellow"/>
          <w:lang w:val="uk-UA"/>
        </w:rPr>
      </w:pPr>
    </w:p>
    <w:p w:rsidR="00625DCB" w:rsidRPr="00C743BF" w:rsidRDefault="00625DCB" w:rsidP="007E6C38">
      <w:pPr>
        <w:shd w:val="clear" w:color="auto" w:fill="FFFFFF"/>
        <w:jc w:val="center"/>
        <w:rPr>
          <w:b/>
          <w:i/>
          <w:caps/>
        </w:rPr>
      </w:pPr>
      <w:r w:rsidRPr="00C743BF">
        <w:rPr>
          <w:b/>
          <w:i/>
          <w:caps/>
        </w:rPr>
        <w:t xml:space="preserve">3. Перелік компетентностей, які набуваються </w:t>
      </w:r>
      <w:proofErr w:type="gramStart"/>
      <w:r w:rsidRPr="00C743BF">
        <w:rPr>
          <w:b/>
          <w:i/>
          <w:caps/>
        </w:rPr>
        <w:t>п</w:t>
      </w:r>
      <w:proofErr w:type="gramEnd"/>
      <w:r w:rsidRPr="00C743BF">
        <w:rPr>
          <w:b/>
          <w:i/>
          <w:caps/>
        </w:rPr>
        <w:t>ід час опанування ОСВІТНІМ КОМПОНЕНТОМ</w:t>
      </w:r>
    </w:p>
    <w:p w:rsidR="00625DCB" w:rsidRPr="00C743BF" w:rsidRDefault="00625DCB" w:rsidP="007E6C38">
      <w:pPr>
        <w:shd w:val="clear" w:color="auto" w:fill="FFFFFF"/>
        <w:jc w:val="center"/>
        <w:rPr>
          <w:b/>
          <w:i/>
          <w:caps/>
        </w:rPr>
      </w:pPr>
    </w:p>
    <w:p w:rsidR="00FA5CEF" w:rsidRPr="001414F7" w:rsidRDefault="00FA5CEF" w:rsidP="00FA5CEF">
      <w:pPr>
        <w:pStyle w:val="a7"/>
        <w:spacing w:before="0" w:beforeAutospacing="0" w:after="0" w:afterAutospacing="0"/>
        <w:ind w:firstLine="708"/>
        <w:jc w:val="both"/>
        <w:rPr>
          <w:color w:val="171717" w:themeColor="background2" w:themeShade="1A"/>
          <w:lang w:val="uk-UA"/>
        </w:rPr>
      </w:pPr>
      <w:r w:rsidRPr="00C5783D">
        <w:rPr>
          <w:b/>
          <w:bCs/>
          <w:sz w:val="28"/>
          <w:szCs w:val="28"/>
        </w:rPr>
        <w:lastRenderedPageBreak/>
        <w:t>Загальні компетентності</w:t>
      </w:r>
      <w:r>
        <w:rPr>
          <w:color w:val="171717" w:themeColor="background2" w:themeShade="1A"/>
          <w:lang w:val="uk-UA"/>
        </w:rPr>
        <w:t>:</w:t>
      </w:r>
    </w:p>
    <w:p w:rsidR="00FA5CEF" w:rsidRPr="00E33A8B" w:rsidRDefault="00FA5CEF" w:rsidP="00FA5CEF">
      <w:pPr>
        <w:pStyle w:val="ListParagraph1"/>
        <w:ind w:left="0" w:firstLine="708"/>
        <w:jc w:val="both"/>
        <w:rPr>
          <w:b/>
          <w:i/>
          <w:lang w:val="uk-UA"/>
        </w:rPr>
      </w:pPr>
      <w:r w:rsidRPr="00E33A8B">
        <w:rPr>
          <w:b/>
          <w:i/>
          <w:lang w:val="uk-UA"/>
        </w:rPr>
        <w:t>ЗК 3</w:t>
      </w:r>
      <w:r w:rsidRPr="00E33A8B">
        <w:rPr>
          <w:i/>
          <w:lang w:val="uk-UA"/>
        </w:rPr>
        <w:t xml:space="preserve"> Знання та розуміння предметної області та розуміння професії</w:t>
      </w:r>
      <w:r w:rsidR="00E33A8B">
        <w:rPr>
          <w:i/>
          <w:lang w:val="uk-UA"/>
        </w:rPr>
        <w:t>.</w:t>
      </w:r>
    </w:p>
    <w:p w:rsidR="00FA5CEF" w:rsidRPr="00E33A8B" w:rsidRDefault="00FA5CEF" w:rsidP="00FA5CEF">
      <w:pPr>
        <w:pStyle w:val="ListParagraph1"/>
        <w:ind w:left="0" w:firstLine="708"/>
        <w:jc w:val="both"/>
        <w:rPr>
          <w:i/>
          <w:lang w:val="uk-UA"/>
        </w:rPr>
      </w:pPr>
      <w:r w:rsidRPr="00E33A8B">
        <w:rPr>
          <w:b/>
          <w:i/>
          <w:lang w:val="uk-UA"/>
        </w:rPr>
        <w:t>ЗК 8</w:t>
      </w:r>
      <w:r w:rsidRPr="00E33A8B">
        <w:rPr>
          <w:i/>
          <w:lang w:val="uk-UA"/>
        </w:rPr>
        <w:t xml:space="preserve"> Здатність обирати творчий підхід до процесу навчання і подальшої професійної діяльності, використовувати елементи наукової діяльності в педагогічній праці</w:t>
      </w:r>
      <w:r w:rsidR="00E33A8B">
        <w:rPr>
          <w:i/>
          <w:lang w:val="uk-UA"/>
        </w:rPr>
        <w:t>.</w:t>
      </w:r>
    </w:p>
    <w:p w:rsidR="00FA5CEF" w:rsidRPr="00C5783D" w:rsidRDefault="00FA5CEF" w:rsidP="00FA5CEF">
      <w:pPr>
        <w:pStyle w:val="a7"/>
        <w:spacing w:before="0" w:beforeAutospacing="0" w:after="0" w:afterAutospacing="0"/>
        <w:ind w:firstLine="708"/>
        <w:jc w:val="both"/>
        <w:rPr>
          <w:color w:val="171717" w:themeColor="background2" w:themeShade="1A"/>
          <w:lang w:val="uk-UA"/>
        </w:rPr>
      </w:pPr>
      <w:r w:rsidRPr="00C5783D">
        <w:rPr>
          <w:b/>
          <w:bCs/>
          <w:sz w:val="28"/>
          <w:szCs w:val="28"/>
          <w:lang w:val="uk-UA"/>
        </w:rPr>
        <w:t>Фахові компетентності</w:t>
      </w:r>
      <w:r>
        <w:rPr>
          <w:b/>
          <w:bCs/>
          <w:sz w:val="28"/>
          <w:szCs w:val="28"/>
          <w:lang w:val="uk-UA"/>
        </w:rPr>
        <w:t>:</w:t>
      </w:r>
    </w:p>
    <w:p w:rsidR="00FA5CEF" w:rsidRPr="00E33A8B" w:rsidRDefault="00FA5CEF" w:rsidP="00FA5CEF">
      <w:pPr>
        <w:pStyle w:val="ListParagraph1"/>
        <w:ind w:left="0" w:firstLine="708"/>
        <w:jc w:val="both"/>
        <w:rPr>
          <w:i/>
          <w:lang w:val="uk-UA"/>
        </w:rPr>
      </w:pPr>
      <w:r w:rsidRPr="00E33A8B">
        <w:rPr>
          <w:b/>
          <w:bCs/>
          <w:i/>
          <w:lang w:val="uk-UA"/>
        </w:rPr>
        <w:t xml:space="preserve">ФК 1 </w:t>
      </w:r>
      <w:r w:rsidRPr="00E33A8B">
        <w:rPr>
          <w:i/>
          <w:lang w:val="uk-UA"/>
        </w:rPr>
        <w:t>Здатність володіти методологічними і теоретичними основами філологічних наук, методик навчання української мови і літератури, базовими знаннями з української мови, теорії та історії української літератури, методик викладання української мови та літератури</w:t>
      </w:r>
      <w:r w:rsidR="00E33A8B">
        <w:rPr>
          <w:i/>
          <w:lang w:val="uk-UA"/>
        </w:rPr>
        <w:t>.</w:t>
      </w:r>
    </w:p>
    <w:p w:rsidR="00FA5CEF" w:rsidRPr="00E33A8B" w:rsidRDefault="00FA5CEF" w:rsidP="00FA5CEF">
      <w:pPr>
        <w:ind w:firstLine="709"/>
        <w:jc w:val="both"/>
        <w:rPr>
          <w:i/>
          <w:lang w:val="uk-UA"/>
        </w:rPr>
      </w:pPr>
      <w:r w:rsidRPr="00E33A8B">
        <w:rPr>
          <w:b/>
          <w:i/>
          <w:lang w:val="uk-UA"/>
        </w:rPr>
        <w:t>ФК</w:t>
      </w:r>
      <w:r w:rsidRPr="00E33A8B">
        <w:rPr>
          <w:b/>
          <w:i/>
        </w:rPr>
        <w:t> </w:t>
      </w:r>
      <w:r w:rsidRPr="00E33A8B">
        <w:rPr>
          <w:b/>
          <w:i/>
          <w:lang w:val="uk-UA"/>
        </w:rPr>
        <w:t>2</w:t>
      </w:r>
      <w:r w:rsidRPr="00E33A8B">
        <w:rPr>
          <w:i/>
          <w:lang w:val="uk-UA"/>
        </w:rPr>
        <w:t xml:space="preserve"> Здатність використовувати науковий апарат для засвоєння теоретичних основ української мови та літератури, методик викладання української мови та літератури</w:t>
      </w:r>
      <w:r w:rsidR="00E33A8B">
        <w:rPr>
          <w:i/>
          <w:lang w:val="uk-UA"/>
        </w:rPr>
        <w:t>.</w:t>
      </w:r>
    </w:p>
    <w:p w:rsidR="00FA5CEF" w:rsidRPr="00E33A8B" w:rsidRDefault="00FA5CEF" w:rsidP="00FA5CEF">
      <w:pPr>
        <w:pStyle w:val="ListParagraph1"/>
        <w:ind w:left="0" w:firstLine="709"/>
        <w:jc w:val="both"/>
        <w:rPr>
          <w:i/>
          <w:lang w:val="uk-UA"/>
        </w:rPr>
      </w:pPr>
      <w:r w:rsidRPr="00E33A8B">
        <w:rPr>
          <w:b/>
          <w:i/>
          <w:lang w:val="uk-UA"/>
        </w:rPr>
        <w:t>ФК 13</w:t>
      </w:r>
      <w:r w:rsidRPr="00E33A8B">
        <w:rPr>
          <w:i/>
          <w:lang w:val="uk-UA"/>
        </w:rPr>
        <w:t xml:space="preserve"> Здатність орієнтуватись в основних тенденціях, що визначають сучасний стан літературної і мовної освіти в загальноосвітніх середніх навчальних закладах, проектувати педагогічну діяльність</w:t>
      </w:r>
      <w:r w:rsidR="00E33A8B">
        <w:rPr>
          <w:i/>
          <w:lang w:val="uk-UA"/>
        </w:rPr>
        <w:t>.</w:t>
      </w:r>
      <w:r w:rsidRPr="00E33A8B">
        <w:rPr>
          <w:i/>
          <w:lang w:val="uk-UA"/>
        </w:rPr>
        <w:t xml:space="preserve"> </w:t>
      </w:r>
    </w:p>
    <w:p w:rsidR="00FA5CEF" w:rsidRPr="00E33A8B" w:rsidRDefault="00FA5CEF" w:rsidP="00FA5CEF">
      <w:pPr>
        <w:pStyle w:val="ListParagraph1"/>
        <w:ind w:left="0" w:firstLine="708"/>
        <w:jc w:val="both"/>
        <w:rPr>
          <w:i/>
          <w:lang w:val="uk-UA"/>
        </w:rPr>
      </w:pPr>
      <w:r w:rsidRPr="00E33A8B">
        <w:rPr>
          <w:b/>
          <w:i/>
          <w:lang w:val="uk-UA"/>
        </w:rPr>
        <w:t>ФК 14</w:t>
      </w:r>
      <w:r w:rsidRPr="00E33A8B">
        <w:rPr>
          <w:i/>
          <w:lang w:val="uk-UA"/>
        </w:rPr>
        <w:t xml:space="preserve"> Здатність керувати пізнавальною діяльністю учнів, знаходити найбільш ефективні способи впливу на школярів, ураховувати їх вікові і психологічні особливості, створювати і згуртовувати колектив з метою вирішення освітніх завдань</w:t>
      </w:r>
      <w:r w:rsidR="00E33A8B">
        <w:rPr>
          <w:i/>
          <w:lang w:val="uk-UA"/>
        </w:rPr>
        <w:t>.</w:t>
      </w:r>
      <w:r w:rsidRPr="00E33A8B">
        <w:rPr>
          <w:i/>
          <w:lang w:val="uk-UA"/>
        </w:rPr>
        <w:t xml:space="preserve"> </w:t>
      </w:r>
    </w:p>
    <w:p w:rsidR="00FA5CEF" w:rsidRPr="00E33A8B" w:rsidRDefault="00FA5CEF" w:rsidP="00FA5CEF">
      <w:pPr>
        <w:pStyle w:val="ListParagraph1"/>
        <w:ind w:left="0" w:firstLine="360"/>
        <w:jc w:val="both"/>
        <w:rPr>
          <w:i/>
          <w:lang w:val="uk-UA"/>
        </w:rPr>
      </w:pPr>
      <w:r w:rsidRPr="00E33A8B">
        <w:rPr>
          <w:b/>
          <w:i/>
          <w:lang w:val="uk-UA"/>
        </w:rPr>
        <w:t>ФК 15</w:t>
      </w:r>
      <w:r w:rsidRPr="00E33A8B">
        <w:rPr>
          <w:i/>
          <w:lang w:val="uk-UA"/>
        </w:rPr>
        <w:t xml:space="preserve"> Здатність вик</w:t>
      </w:r>
      <w:r w:rsidR="00E33A8B">
        <w:rPr>
          <w:i/>
          <w:lang w:val="uk-UA"/>
        </w:rPr>
        <w:t>онувати власне дослідження (проє</w:t>
      </w:r>
      <w:r w:rsidRPr="00E33A8B">
        <w:rPr>
          <w:i/>
          <w:lang w:val="uk-UA"/>
        </w:rPr>
        <w:t>кт), узагальнювати й оприлюднювати результати діяльності з розроблення актуальної проблеми (у фахових виданнях, виступах тощо); застосовувати елементи теоретичного й експериментального дослідження в професійній діяльності.</w:t>
      </w:r>
    </w:p>
    <w:p w:rsidR="00FA5CEF" w:rsidRPr="00E33A8B" w:rsidRDefault="00FA5CEF" w:rsidP="00E33A8B">
      <w:pPr>
        <w:pBdr>
          <w:top w:val="nil"/>
          <w:left w:val="nil"/>
          <w:bottom w:val="nil"/>
          <w:right w:val="nil"/>
          <w:between w:val="nil"/>
        </w:pBdr>
        <w:spacing w:after="160"/>
        <w:contextualSpacing/>
        <w:rPr>
          <w:b/>
          <w:color w:val="000000"/>
          <w:lang w:val="uk-UA"/>
        </w:rPr>
      </w:pPr>
    </w:p>
    <w:p w:rsidR="00FA5CEF" w:rsidRPr="00E33A8B" w:rsidRDefault="00FA5CEF" w:rsidP="00FA5CEF">
      <w:pPr>
        <w:pBdr>
          <w:top w:val="nil"/>
          <w:left w:val="nil"/>
          <w:bottom w:val="nil"/>
          <w:right w:val="nil"/>
          <w:between w:val="nil"/>
        </w:pBdr>
        <w:rPr>
          <w:color w:val="000000"/>
          <w:lang w:val="uk-UA"/>
        </w:rPr>
      </w:pPr>
    </w:p>
    <w:p w:rsidR="00FA5CEF" w:rsidRDefault="00FA5CEF" w:rsidP="00FA5CEF">
      <w:pPr>
        <w:pBdr>
          <w:top w:val="nil"/>
          <w:left w:val="nil"/>
          <w:bottom w:val="nil"/>
          <w:right w:val="nil"/>
          <w:between w:val="nil"/>
        </w:pBdr>
        <w:shd w:val="clear" w:color="auto" w:fill="FFFFFF"/>
        <w:spacing w:after="160"/>
        <w:ind w:left="360"/>
        <w:jc w:val="center"/>
        <w:rPr>
          <w:b/>
          <w:color w:val="000000"/>
        </w:rPr>
      </w:pPr>
      <w:r w:rsidRPr="008E6CF9">
        <w:rPr>
          <w:b/>
          <w:color w:val="000000"/>
        </w:rPr>
        <w:t>4. Результати навчання</w:t>
      </w:r>
    </w:p>
    <w:p w:rsidR="00FA5CEF" w:rsidRPr="00347550" w:rsidRDefault="00FA5CEF" w:rsidP="00FA5CEF">
      <w:pPr>
        <w:shd w:val="clear" w:color="auto" w:fill="FFFFFF"/>
        <w:jc w:val="center"/>
        <w:rPr>
          <w:b/>
          <w:i/>
        </w:rPr>
      </w:pPr>
      <w:r w:rsidRPr="00347550">
        <w:rPr>
          <w:b/>
          <w:i/>
        </w:rPr>
        <w:t>Програмні результати навчання (ПРН)</w:t>
      </w:r>
    </w:p>
    <w:p w:rsidR="00FA5CEF" w:rsidRPr="008E6CF9" w:rsidRDefault="00FA5CEF" w:rsidP="00FA5CEF">
      <w:pPr>
        <w:pBdr>
          <w:top w:val="nil"/>
          <w:left w:val="nil"/>
          <w:bottom w:val="nil"/>
          <w:right w:val="nil"/>
          <w:between w:val="nil"/>
        </w:pBdr>
        <w:shd w:val="clear" w:color="auto" w:fill="FFFFFF"/>
        <w:spacing w:after="160"/>
        <w:ind w:left="360"/>
        <w:jc w:val="center"/>
        <w:rPr>
          <w:color w:val="000000"/>
        </w:rPr>
      </w:pPr>
    </w:p>
    <w:p w:rsidR="00FA5CEF" w:rsidRPr="00E33A8B" w:rsidRDefault="00FA5CEF" w:rsidP="00A0325D">
      <w:pPr>
        <w:pStyle w:val="a3"/>
        <w:numPr>
          <w:ilvl w:val="0"/>
          <w:numId w:val="25"/>
        </w:numPr>
        <w:jc w:val="both"/>
        <w:rPr>
          <w:i/>
          <w:sz w:val="28"/>
          <w:szCs w:val="28"/>
          <w:lang w:eastAsia="uk-UA"/>
        </w:rPr>
      </w:pPr>
      <w:r w:rsidRPr="00E33A8B">
        <w:rPr>
          <w:b/>
          <w:bCs/>
          <w:i/>
          <w:lang w:eastAsia="uk-UA"/>
        </w:rPr>
        <w:t>ПРН 1.</w:t>
      </w:r>
      <w:r w:rsidRPr="00E33A8B">
        <w:rPr>
          <w:b/>
          <w:bCs/>
          <w:i/>
          <w:sz w:val="28"/>
          <w:szCs w:val="28"/>
          <w:lang w:eastAsia="uk-UA"/>
        </w:rPr>
        <w:t> </w:t>
      </w:r>
      <w:r w:rsidRPr="00E33A8B">
        <w:rPr>
          <w:i/>
          <w:sz w:val="28"/>
          <w:szCs w:val="28"/>
          <w:lang w:eastAsia="uk-UA"/>
        </w:rPr>
        <w:t xml:space="preserve"> </w:t>
      </w:r>
      <w:r w:rsidRPr="00E33A8B">
        <w:rPr>
          <w:i/>
          <w:lang w:eastAsia="uk-UA"/>
        </w:rPr>
        <w:t>Знати</w:t>
      </w:r>
      <w:r w:rsidRPr="00E33A8B">
        <w:rPr>
          <w:i/>
          <w:sz w:val="28"/>
          <w:szCs w:val="28"/>
          <w:lang w:eastAsia="uk-UA"/>
        </w:rPr>
        <w:t xml:space="preserve"> </w:t>
      </w:r>
      <w:r w:rsidRPr="00E33A8B">
        <w:rPr>
          <w:i/>
          <w:lang w:eastAsia="uk-UA"/>
        </w:rPr>
        <w:t>сучасні філологічні й дидактичні засади навчання української мови і літератури.</w:t>
      </w:r>
      <w:r w:rsidRPr="00E33A8B">
        <w:rPr>
          <w:i/>
          <w:sz w:val="28"/>
          <w:szCs w:val="28"/>
          <w:lang w:eastAsia="uk-UA"/>
        </w:rPr>
        <w:t xml:space="preserve"> </w:t>
      </w:r>
    </w:p>
    <w:p w:rsidR="00FA5CEF" w:rsidRPr="00E33A8B" w:rsidRDefault="00FA5CEF" w:rsidP="00A0325D">
      <w:pPr>
        <w:pStyle w:val="a3"/>
        <w:numPr>
          <w:ilvl w:val="0"/>
          <w:numId w:val="25"/>
        </w:numPr>
        <w:jc w:val="both"/>
        <w:rPr>
          <w:i/>
          <w:lang w:eastAsia="uk-UA"/>
        </w:rPr>
      </w:pPr>
      <w:r w:rsidRPr="00E33A8B">
        <w:rPr>
          <w:b/>
          <w:bCs/>
          <w:i/>
          <w:lang w:eastAsia="uk-UA"/>
        </w:rPr>
        <w:t>ПРН 7. </w:t>
      </w:r>
      <w:r w:rsidRPr="00E33A8B">
        <w:rPr>
          <w:i/>
          <w:lang w:eastAsia="uk-UA"/>
        </w:rPr>
        <w:t xml:space="preserve">Знає державний стандарт загальної середньої освіти,  навчальні програми з української мови та літератури, </w:t>
      </w:r>
      <w:proofErr w:type="gramStart"/>
      <w:r w:rsidRPr="00E33A8B">
        <w:rPr>
          <w:i/>
          <w:lang w:eastAsia="uk-UA"/>
        </w:rPr>
        <w:t>св</w:t>
      </w:r>
      <w:proofErr w:type="gramEnd"/>
      <w:r w:rsidRPr="00E33A8B">
        <w:rPr>
          <w:i/>
          <w:lang w:eastAsia="uk-UA"/>
        </w:rPr>
        <w:t>ітової літератури для ЗНЗ та практичні шляхи їхньої реалізації в різних видах урочної та позаурочної діяльності.</w:t>
      </w:r>
    </w:p>
    <w:p w:rsidR="00FA5CEF" w:rsidRPr="00E33A8B" w:rsidRDefault="00FA5CEF" w:rsidP="00A0325D">
      <w:pPr>
        <w:pStyle w:val="a3"/>
        <w:numPr>
          <w:ilvl w:val="0"/>
          <w:numId w:val="25"/>
        </w:numPr>
        <w:jc w:val="both"/>
        <w:rPr>
          <w:i/>
          <w:lang w:eastAsia="uk-UA"/>
        </w:rPr>
      </w:pPr>
      <w:r w:rsidRPr="00E33A8B">
        <w:rPr>
          <w:b/>
          <w:bCs/>
          <w:i/>
          <w:lang w:eastAsia="uk-UA"/>
        </w:rPr>
        <w:t>ПРН 8. </w:t>
      </w:r>
      <w:r w:rsidRPr="00E33A8B">
        <w:rPr>
          <w:i/>
          <w:lang w:eastAsia="uk-UA"/>
        </w:rPr>
        <w:t xml:space="preserve">Має творчо-критичне мислення, творчо використовує </w:t>
      </w:r>
      <w:proofErr w:type="gramStart"/>
      <w:r w:rsidRPr="00E33A8B">
        <w:rPr>
          <w:i/>
          <w:lang w:eastAsia="uk-UA"/>
        </w:rPr>
        <w:t>р</w:t>
      </w:r>
      <w:proofErr w:type="gramEnd"/>
      <w:r w:rsidRPr="00E33A8B">
        <w:rPr>
          <w:i/>
          <w:lang w:eastAsia="uk-UA"/>
        </w:rPr>
        <w:t>ізні теорії й досвід (український, закордонний) у процесі вирішення соціальних і професійних завдань.</w:t>
      </w:r>
    </w:p>
    <w:p w:rsidR="00FA5CEF" w:rsidRPr="00E33A8B" w:rsidRDefault="00FA5CEF" w:rsidP="00A0325D">
      <w:pPr>
        <w:pStyle w:val="a3"/>
        <w:numPr>
          <w:ilvl w:val="0"/>
          <w:numId w:val="25"/>
        </w:numPr>
        <w:jc w:val="both"/>
        <w:rPr>
          <w:i/>
          <w:lang w:eastAsia="uk-UA"/>
        </w:rPr>
      </w:pPr>
      <w:r w:rsidRPr="00E33A8B">
        <w:rPr>
          <w:b/>
          <w:bCs/>
          <w:i/>
          <w:lang w:eastAsia="uk-UA"/>
        </w:rPr>
        <w:t>ПРН 12. </w:t>
      </w:r>
      <w:r w:rsidRPr="00E33A8B">
        <w:rPr>
          <w:i/>
          <w:lang w:eastAsia="uk-UA"/>
        </w:rPr>
        <w:t xml:space="preserve">Уміє організувати навчальний процес у ЗНЗ (співпрацю в команді), реалізувати професійно-практичні засади навчання української мови та літератури, </w:t>
      </w:r>
      <w:proofErr w:type="gramStart"/>
      <w:r w:rsidRPr="00E33A8B">
        <w:rPr>
          <w:i/>
          <w:lang w:eastAsia="uk-UA"/>
        </w:rPr>
        <w:t>св</w:t>
      </w:r>
      <w:proofErr w:type="gramEnd"/>
      <w:r w:rsidRPr="00E33A8B">
        <w:rPr>
          <w:i/>
          <w:lang w:eastAsia="uk-UA"/>
        </w:rPr>
        <w:t>ітової літератури, керувати пізнавальною діяльністю учнів.</w:t>
      </w:r>
    </w:p>
    <w:p w:rsidR="00FA5CEF" w:rsidRPr="00E33A8B" w:rsidRDefault="00FA5CEF" w:rsidP="00A0325D">
      <w:pPr>
        <w:pStyle w:val="a3"/>
        <w:numPr>
          <w:ilvl w:val="0"/>
          <w:numId w:val="25"/>
        </w:numPr>
        <w:jc w:val="both"/>
        <w:rPr>
          <w:i/>
          <w:lang w:eastAsia="uk-UA"/>
        </w:rPr>
      </w:pPr>
      <w:r w:rsidRPr="00E33A8B">
        <w:rPr>
          <w:b/>
          <w:bCs/>
          <w:i/>
          <w:lang w:eastAsia="uk-UA"/>
        </w:rPr>
        <w:t>ПРН 13. </w:t>
      </w:r>
      <w:r w:rsidRPr="00E33A8B">
        <w:rPr>
          <w:i/>
          <w:lang w:eastAsia="uk-UA"/>
        </w:rPr>
        <w:t>Уміє працювати з теоретичними та науково-методичними джерелами (зокрема цифровими), знаходити, обробляти, систематизувати й застосовувати в освітній діяльності сучасну наукову інформацію, бібліографію, комп’ютерні технології.</w:t>
      </w:r>
    </w:p>
    <w:p w:rsidR="00FA5CEF" w:rsidRPr="00E33A8B" w:rsidRDefault="00FA5CEF" w:rsidP="00A0325D">
      <w:pPr>
        <w:pStyle w:val="a3"/>
        <w:numPr>
          <w:ilvl w:val="0"/>
          <w:numId w:val="25"/>
        </w:numPr>
        <w:jc w:val="both"/>
        <w:rPr>
          <w:i/>
          <w:lang w:eastAsia="uk-UA"/>
        </w:rPr>
      </w:pPr>
      <w:r w:rsidRPr="00E33A8B">
        <w:rPr>
          <w:b/>
          <w:bCs/>
          <w:i/>
          <w:lang w:eastAsia="uk-UA"/>
        </w:rPr>
        <w:t>ПРН 14. </w:t>
      </w:r>
      <w:r w:rsidRPr="00E33A8B">
        <w:rPr>
          <w:i/>
          <w:lang w:eastAsia="uk-UA"/>
        </w:rPr>
        <w:t xml:space="preserve">Володіє комунікативною мовленнєвою компетентністю з української мови (лінгвістичний, </w:t>
      </w:r>
      <w:proofErr w:type="gramStart"/>
      <w:r w:rsidRPr="00E33A8B">
        <w:rPr>
          <w:i/>
          <w:lang w:eastAsia="uk-UA"/>
        </w:rPr>
        <w:t>соц</w:t>
      </w:r>
      <w:proofErr w:type="gramEnd"/>
      <w:r w:rsidRPr="00E33A8B">
        <w:rPr>
          <w:i/>
          <w:lang w:eastAsia="uk-UA"/>
        </w:rPr>
        <w:t>іокультурний, прагматичний компоненти відповідно до загальноєвропейських рекомендацій із мовної освіти), здатний вдосконалювати та підвищувати власний компетентнісний рівень.</w:t>
      </w:r>
    </w:p>
    <w:p w:rsidR="00FA5CEF" w:rsidRPr="00E33A8B" w:rsidRDefault="00FA5CEF" w:rsidP="00A0325D">
      <w:pPr>
        <w:pStyle w:val="a3"/>
        <w:numPr>
          <w:ilvl w:val="0"/>
          <w:numId w:val="25"/>
        </w:numPr>
        <w:jc w:val="both"/>
        <w:rPr>
          <w:i/>
          <w:lang w:eastAsia="uk-UA"/>
        </w:rPr>
      </w:pPr>
      <w:r w:rsidRPr="00E33A8B">
        <w:rPr>
          <w:b/>
          <w:bCs/>
          <w:i/>
          <w:lang w:eastAsia="uk-UA"/>
        </w:rPr>
        <w:t>ПРН 18. </w:t>
      </w:r>
      <w:r w:rsidRPr="00E33A8B">
        <w:rPr>
          <w:i/>
          <w:lang w:eastAsia="uk-UA"/>
        </w:rPr>
        <w:t xml:space="preserve">Використовує гуманістичний потенціал української і </w:t>
      </w:r>
      <w:proofErr w:type="gramStart"/>
      <w:r w:rsidRPr="00E33A8B">
        <w:rPr>
          <w:i/>
          <w:lang w:eastAsia="uk-UA"/>
        </w:rPr>
        <w:t>св</w:t>
      </w:r>
      <w:proofErr w:type="gramEnd"/>
      <w:r w:rsidRPr="00E33A8B">
        <w:rPr>
          <w:i/>
          <w:lang w:eastAsia="uk-UA"/>
        </w:rPr>
        <w:t>ітової літератури для формування духовного світу юного покоління громадян України.</w:t>
      </w:r>
    </w:p>
    <w:p w:rsidR="00FA5CEF" w:rsidRPr="00E33A8B" w:rsidRDefault="00FA5CEF" w:rsidP="00A0325D">
      <w:pPr>
        <w:pStyle w:val="a3"/>
        <w:numPr>
          <w:ilvl w:val="0"/>
          <w:numId w:val="25"/>
        </w:numPr>
        <w:jc w:val="both"/>
        <w:rPr>
          <w:i/>
          <w:lang w:eastAsia="uk-UA"/>
        </w:rPr>
      </w:pPr>
      <w:r w:rsidRPr="00E33A8B">
        <w:rPr>
          <w:b/>
          <w:bCs/>
          <w:i/>
          <w:lang w:eastAsia="uk-UA"/>
        </w:rPr>
        <w:lastRenderedPageBreak/>
        <w:t>ПРН 20. </w:t>
      </w:r>
      <w:r w:rsidRPr="00E33A8B">
        <w:rPr>
          <w:i/>
          <w:lang w:eastAsia="uk-UA"/>
        </w:rPr>
        <w:t xml:space="preserve">Володіє методами й методиками діагностування навчальних досягнень учнів з української мови та літератури. </w:t>
      </w:r>
      <w:proofErr w:type="gramStart"/>
      <w:r w:rsidRPr="00E33A8B">
        <w:rPr>
          <w:i/>
          <w:lang w:eastAsia="uk-UA"/>
        </w:rPr>
        <w:t>св</w:t>
      </w:r>
      <w:proofErr w:type="gramEnd"/>
      <w:r w:rsidRPr="00E33A8B">
        <w:rPr>
          <w:i/>
          <w:lang w:eastAsia="uk-UA"/>
        </w:rPr>
        <w:t xml:space="preserve">ітової літератури; уміє здійснювати педагогічний супровід самовизначення учнів, підготовки до майбутньої професії. </w:t>
      </w:r>
    </w:p>
    <w:p w:rsidR="00FA5CEF" w:rsidRPr="00E33A8B" w:rsidRDefault="00FA5CEF" w:rsidP="00A0325D">
      <w:pPr>
        <w:pStyle w:val="a3"/>
        <w:numPr>
          <w:ilvl w:val="0"/>
          <w:numId w:val="25"/>
        </w:numPr>
        <w:jc w:val="both"/>
        <w:rPr>
          <w:i/>
          <w:lang w:eastAsia="uk-UA"/>
        </w:rPr>
      </w:pPr>
      <w:r w:rsidRPr="00E33A8B">
        <w:rPr>
          <w:b/>
          <w:bCs/>
          <w:i/>
          <w:lang w:eastAsia="uk-UA"/>
        </w:rPr>
        <w:t>ПРН 21. </w:t>
      </w:r>
      <w:r w:rsidRPr="00E33A8B">
        <w:rPr>
          <w:i/>
          <w:lang w:eastAsia="uk-UA"/>
        </w:rPr>
        <w:t xml:space="preserve">Здатний </w:t>
      </w:r>
      <w:proofErr w:type="gramStart"/>
      <w:r w:rsidRPr="00E33A8B">
        <w:rPr>
          <w:i/>
          <w:lang w:eastAsia="uk-UA"/>
        </w:rPr>
        <w:t>до</w:t>
      </w:r>
      <w:proofErr w:type="gramEnd"/>
      <w:r w:rsidRPr="00E33A8B">
        <w:rPr>
          <w:i/>
          <w:lang w:eastAsia="uk-UA"/>
        </w:rPr>
        <w:t xml:space="preserve"> </w:t>
      </w:r>
      <w:proofErr w:type="gramStart"/>
      <w:r w:rsidRPr="00E33A8B">
        <w:rPr>
          <w:i/>
          <w:lang w:eastAsia="uk-UA"/>
        </w:rPr>
        <w:t>рефлекс</w:t>
      </w:r>
      <w:proofErr w:type="gramEnd"/>
      <w:r w:rsidRPr="00E33A8B">
        <w:rPr>
          <w:i/>
          <w:lang w:eastAsia="uk-UA"/>
        </w:rPr>
        <w:t>ії, має навички оцінювання непередбачуваних проблем у професійній діяльності й обдуманого вибору шляхів їх вирішення.</w:t>
      </w:r>
    </w:p>
    <w:p w:rsidR="00FA5CEF" w:rsidRPr="00E33A8B" w:rsidRDefault="00FA5CEF" w:rsidP="00A0325D">
      <w:pPr>
        <w:pStyle w:val="a3"/>
        <w:numPr>
          <w:ilvl w:val="0"/>
          <w:numId w:val="25"/>
        </w:numPr>
        <w:jc w:val="both"/>
        <w:rPr>
          <w:i/>
          <w:lang w:eastAsia="uk-UA"/>
        </w:rPr>
      </w:pPr>
      <w:r w:rsidRPr="00E33A8B">
        <w:rPr>
          <w:b/>
          <w:bCs/>
          <w:i/>
          <w:lang w:eastAsia="uk-UA"/>
        </w:rPr>
        <w:t>ПРН 22. </w:t>
      </w:r>
      <w:r w:rsidRPr="00E33A8B">
        <w:rPr>
          <w:i/>
          <w:lang w:eastAsia="uk-UA"/>
        </w:rPr>
        <w:t>Уміє вдосконалювати</w:t>
      </w:r>
      <w:r w:rsidRPr="00E33A8B">
        <w:rPr>
          <w:i/>
          <w:color w:val="FF0000"/>
          <w:lang w:eastAsia="uk-UA"/>
        </w:rPr>
        <w:t xml:space="preserve"> </w:t>
      </w:r>
      <w:r w:rsidRPr="00E33A8B">
        <w:rPr>
          <w:i/>
          <w:lang w:eastAsia="uk-UA"/>
        </w:rPr>
        <w:t xml:space="preserve">набуту </w:t>
      </w:r>
      <w:proofErr w:type="gramStart"/>
      <w:r w:rsidRPr="00E33A8B">
        <w:rPr>
          <w:i/>
          <w:lang w:eastAsia="uk-UA"/>
        </w:rPr>
        <w:t>п</w:t>
      </w:r>
      <w:proofErr w:type="gramEnd"/>
      <w:r w:rsidRPr="00E33A8B">
        <w:rPr>
          <w:i/>
          <w:lang w:eastAsia="uk-UA"/>
        </w:rPr>
        <w:t>ід час навчання кваліфікацію</w:t>
      </w:r>
    </w:p>
    <w:p w:rsidR="00FA5CEF" w:rsidRPr="00E33A8B" w:rsidRDefault="00FA5CEF" w:rsidP="00A0325D">
      <w:pPr>
        <w:pStyle w:val="a3"/>
        <w:numPr>
          <w:ilvl w:val="0"/>
          <w:numId w:val="25"/>
        </w:numPr>
        <w:jc w:val="both"/>
        <w:rPr>
          <w:i/>
          <w:lang w:eastAsia="uk-UA"/>
        </w:rPr>
      </w:pPr>
      <w:r w:rsidRPr="00E33A8B">
        <w:rPr>
          <w:b/>
          <w:bCs/>
          <w:i/>
          <w:lang w:eastAsia="uk-UA"/>
        </w:rPr>
        <w:t>ПРН 27.</w:t>
      </w:r>
      <w:r w:rsidRPr="00E33A8B">
        <w:rPr>
          <w:i/>
          <w:lang w:eastAsia="uk-UA"/>
        </w:rPr>
        <w:t xml:space="preserve"> Організовує співпрацю учнів (вихованців), ефективно працює </w:t>
      </w:r>
      <w:proofErr w:type="gramStart"/>
      <w:r w:rsidRPr="00E33A8B">
        <w:rPr>
          <w:i/>
          <w:lang w:eastAsia="uk-UA"/>
        </w:rPr>
        <w:t>в</w:t>
      </w:r>
      <w:proofErr w:type="gramEnd"/>
      <w:r w:rsidRPr="00E33A8B">
        <w:rPr>
          <w:i/>
          <w:lang w:eastAsia="uk-UA"/>
        </w:rPr>
        <w:t xml:space="preserve"> команді (педагогічному колективі освітнього закладу, інших професійних об’єднаннях). </w:t>
      </w:r>
    </w:p>
    <w:p w:rsidR="00FA5CEF" w:rsidRPr="00E33A8B" w:rsidRDefault="00FA5CEF" w:rsidP="00A0325D">
      <w:pPr>
        <w:pStyle w:val="a3"/>
        <w:numPr>
          <w:ilvl w:val="0"/>
          <w:numId w:val="25"/>
        </w:numPr>
        <w:jc w:val="both"/>
        <w:rPr>
          <w:i/>
          <w:lang w:eastAsia="uk-UA"/>
        </w:rPr>
      </w:pPr>
      <w:r w:rsidRPr="00E33A8B">
        <w:rPr>
          <w:b/>
          <w:bCs/>
          <w:i/>
          <w:lang w:eastAsia="uk-UA"/>
        </w:rPr>
        <w:t>ПРН 32.</w:t>
      </w:r>
      <w:r w:rsidRPr="00E33A8B">
        <w:rPr>
          <w:i/>
          <w:lang w:eastAsia="uk-UA"/>
        </w:rPr>
        <w:t xml:space="preserve"> Здатний організовувати, аналізувати, критично оцінювати, нести відповідальність за результати власної професійної діяльності. </w:t>
      </w:r>
    </w:p>
    <w:p w:rsidR="00661C8E" w:rsidRPr="00FA5CEF" w:rsidRDefault="00661C8E" w:rsidP="00FA5CEF">
      <w:pPr>
        <w:jc w:val="both"/>
        <w:rPr>
          <w:b/>
          <w:lang w:val="uk-UA"/>
        </w:rPr>
      </w:pPr>
    </w:p>
    <w:p w:rsidR="00661C8E" w:rsidRPr="00C743BF" w:rsidRDefault="00661C8E" w:rsidP="007E6C38">
      <w:pPr>
        <w:ind w:firstLine="720"/>
        <w:jc w:val="both"/>
        <w:rPr>
          <w:b/>
          <w:lang w:val="uk-UA"/>
        </w:rPr>
      </w:pPr>
    </w:p>
    <w:p w:rsidR="00262A16" w:rsidRPr="00C743BF" w:rsidRDefault="00262A16" w:rsidP="007E6C38">
      <w:pPr>
        <w:ind w:hanging="360"/>
        <w:jc w:val="center"/>
        <w:rPr>
          <w:b/>
          <w:caps/>
          <w:color w:val="000000"/>
        </w:rPr>
      </w:pPr>
      <w:r w:rsidRPr="00C743BF">
        <w:rPr>
          <w:b/>
          <w:caps/>
          <w:color w:val="000000"/>
        </w:rPr>
        <w:t>5. Обсяг курсу</w:t>
      </w:r>
    </w:p>
    <w:p w:rsidR="00262A16" w:rsidRPr="00C743BF" w:rsidRDefault="00262A16" w:rsidP="007E6C38">
      <w:pPr>
        <w:ind w:hanging="360"/>
        <w:jc w:val="center"/>
        <w:rPr>
          <w:caps/>
          <w:color w:val="000000"/>
          <w:highlight w:val="magenta"/>
        </w:rPr>
      </w:pPr>
    </w:p>
    <w:tbl>
      <w:tblPr>
        <w:tblW w:w="10632" w:type="dxa"/>
        <w:tblInd w:w="-719" w:type="dxa"/>
        <w:tblLayout w:type="fixed"/>
        <w:tblCellMar>
          <w:top w:w="15" w:type="dxa"/>
          <w:left w:w="15" w:type="dxa"/>
          <w:bottom w:w="15" w:type="dxa"/>
          <w:right w:w="15" w:type="dxa"/>
        </w:tblCellMar>
        <w:tblLook w:val="0000" w:firstRow="0" w:lastRow="0" w:firstColumn="0" w:lastColumn="0" w:noHBand="0" w:noVBand="0"/>
      </w:tblPr>
      <w:tblGrid>
        <w:gridCol w:w="1985"/>
        <w:gridCol w:w="1843"/>
        <w:gridCol w:w="2268"/>
        <w:gridCol w:w="2268"/>
        <w:gridCol w:w="2268"/>
      </w:tblGrid>
      <w:tr w:rsidR="00262A16" w:rsidRPr="00C743BF"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C743BF" w:rsidRDefault="00262A16" w:rsidP="007E6C38">
            <w:pPr>
              <w:rPr>
                <w:color w:val="000000"/>
              </w:rPr>
            </w:pPr>
            <w:r w:rsidRPr="00C743BF">
              <w:rPr>
                <w:b/>
                <w:color w:val="000000"/>
              </w:rPr>
              <w:t>Вид заняття</w:t>
            </w:r>
          </w:p>
        </w:tc>
        <w:tc>
          <w:tcPr>
            <w:tcW w:w="1843" w:type="dxa"/>
            <w:tcBorders>
              <w:top w:val="single" w:sz="8" w:space="0" w:color="000000"/>
              <w:left w:val="single" w:sz="8" w:space="0" w:color="000000"/>
              <w:bottom w:val="single" w:sz="8" w:space="0" w:color="000000"/>
              <w:right w:val="single" w:sz="8" w:space="0" w:color="000000"/>
            </w:tcBorders>
          </w:tcPr>
          <w:p w:rsidR="00262A16" w:rsidRPr="00C743BF" w:rsidRDefault="00262A16" w:rsidP="007E6C38">
            <w:pPr>
              <w:jc w:val="center"/>
              <w:rPr>
                <w:b/>
                <w:color w:val="000000"/>
                <w:lang w:val="uk-UA"/>
              </w:rPr>
            </w:pPr>
            <w:r w:rsidRPr="00C743BF">
              <w:rPr>
                <w:b/>
                <w:color w:val="000000"/>
                <w:lang w:val="uk-UA"/>
              </w:rPr>
              <w:t>Загальна кількість</w:t>
            </w:r>
          </w:p>
        </w:tc>
        <w:tc>
          <w:tcPr>
            <w:tcW w:w="2268" w:type="dxa"/>
            <w:tcBorders>
              <w:top w:val="single" w:sz="8" w:space="0" w:color="000000"/>
              <w:left w:val="single" w:sz="8" w:space="0" w:color="000000"/>
              <w:bottom w:val="single" w:sz="8" w:space="0" w:color="000000"/>
              <w:right w:val="single" w:sz="4" w:space="0" w:color="000000"/>
            </w:tcBorders>
          </w:tcPr>
          <w:p w:rsidR="00262A16" w:rsidRPr="00C743BF" w:rsidRDefault="00262A16" w:rsidP="007E6C38">
            <w:pPr>
              <w:jc w:val="center"/>
              <w:rPr>
                <w:b/>
                <w:color w:val="000000"/>
              </w:rPr>
            </w:pPr>
            <w:r w:rsidRPr="00C743BF">
              <w:rPr>
                <w:b/>
                <w:color w:val="000000"/>
              </w:rPr>
              <w:t>лекції</w:t>
            </w:r>
          </w:p>
        </w:tc>
        <w:tc>
          <w:tcPr>
            <w:tcW w:w="2268" w:type="dxa"/>
            <w:tcBorders>
              <w:top w:val="single" w:sz="8" w:space="0" w:color="000000"/>
              <w:left w:val="single" w:sz="4" w:space="0" w:color="000000"/>
              <w:bottom w:val="single" w:sz="8" w:space="0" w:color="000000"/>
              <w:right w:val="single" w:sz="4" w:space="0" w:color="000000"/>
            </w:tcBorders>
          </w:tcPr>
          <w:p w:rsidR="00262A16" w:rsidRPr="00FA5CEF" w:rsidRDefault="00262A16" w:rsidP="007E6C38">
            <w:pPr>
              <w:jc w:val="center"/>
              <w:rPr>
                <w:b/>
                <w:color w:val="000000"/>
                <w:lang w:val="uk-UA"/>
              </w:rPr>
            </w:pPr>
            <w:r w:rsidRPr="00C743BF">
              <w:rPr>
                <w:b/>
                <w:color w:val="000000"/>
              </w:rPr>
              <w:t>практичні заняття</w:t>
            </w:r>
            <w:r w:rsidR="00FA5CEF">
              <w:rPr>
                <w:b/>
                <w:color w:val="000000"/>
                <w:lang w:val="uk-UA"/>
              </w:rPr>
              <w:t xml:space="preserve"> /</w:t>
            </w:r>
          </w:p>
          <w:p w:rsidR="00FA5CEF" w:rsidRPr="00FA5CEF" w:rsidRDefault="00FA5CEF" w:rsidP="007E6C38">
            <w:pPr>
              <w:jc w:val="center"/>
              <w:rPr>
                <w:b/>
                <w:color w:val="000000"/>
                <w:lang w:val="uk-UA"/>
              </w:rPr>
            </w:pPr>
            <w:r>
              <w:rPr>
                <w:b/>
                <w:color w:val="000000"/>
                <w:lang w:val="uk-UA"/>
              </w:rPr>
              <w:t>лабораторні заняття</w:t>
            </w:r>
          </w:p>
        </w:tc>
        <w:tc>
          <w:tcPr>
            <w:tcW w:w="2268" w:type="dxa"/>
            <w:tcBorders>
              <w:top w:val="single" w:sz="8" w:space="0" w:color="000000"/>
              <w:left w:val="single" w:sz="4" w:space="0" w:color="000000"/>
              <w:bottom w:val="single" w:sz="8" w:space="0" w:color="000000"/>
              <w:right w:val="single" w:sz="8" w:space="0" w:color="000000"/>
            </w:tcBorders>
          </w:tcPr>
          <w:p w:rsidR="00262A16" w:rsidRPr="00C743BF" w:rsidRDefault="00262A16" w:rsidP="007E6C38">
            <w:pPr>
              <w:jc w:val="center"/>
              <w:rPr>
                <w:b/>
                <w:color w:val="000000"/>
              </w:rPr>
            </w:pPr>
            <w:r w:rsidRPr="00C743BF">
              <w:rPr>
                <w:b/>
                <w:color w:val="000000"/>
              </w:rPr>
              <w:t xml:space="preserve">самостійна робота </w:t>
            </w:r>
          </w:p>
        </w:tc>
      </w:tr>
      <w:tr w:rsidR="00262A16" w:rsidRPr="00C743BF" w:rsidTr="00DC2592">
        <w:trPr>
          <w:trHeight w:val="270"/>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62A16" w:rsidRPr="00C743BF" w:rsidRDefault="00262A16" w:rsidP="007E6C38">
            <w:pPr>
              <w:rPr>
                <w:b/>
                <w:color w:val="000000"/>
              </w:rPr>
            </w:pPr>
            <w:r w:rsidRPr="00C743BF">
              <w:rPr>
                <w:b/>
                <w:color w:val="000000"/>
              </w:rPr>
              <w:t>Кількість годин</w:t>
            </w:r>
          </w:p>
        </w:tc>
        <w:tc>
          <w:tcPr>
            <w:tcW w:w="1843" w:type="dxa"/>
            <w:tcBorders>
              <w:top w:val="single" w:sz="8" w:space="0" w:color="000000"/>
              <w:left w:val="single" w:sz="8" w:space="0" w:color="000000"/>
              <w:bottom w:val="single" w:sz="8" w:space="0" w:color="000000"/>
              <w:right w:val="single" w:sz="8" w:space="0" w:color="000000"/>
            </w:tcBorders>
          </w:tcPr>
          <w:p w:rsidR="00262A16" w:rsidRPr="00C743BF" w:rsidRDefault="00A50988" w:rsidP="007E6C38">
            <w:pPr>
              <w:jc w:val="center"/>
              <w:rPr>
                <w:b/>
                <w:color w:val="000000"/>
                <w:lang w:val="uk-UA"/>
              </w:rPr>
            </w:pPr>
            <w:r>
              <w:rPr>
                <w:b/>
                <w:color w:val="000000"/>
                <w:lang w:val="uk-UA"/>
              </w:rPr>
              <w:t>90</w:t>
            </w:r>
          </w:p>
        </w:tc>
        <w:tc>
          <w:tcPr>
            <w:tcW w:w="2268" w:type="dxa"/>
            <w:tcBorders>
              <w:top w:val="single" w:sz="8" w:space="0" w:color="000000"/>
              <w:left w:val="single" w:sz="8" w:space="0" w:color="000000"/>
              <w:bottom w:val="single" w:sz="8" w:space="0" w:color="000000"/>
              <w:right w:val="single" w:sz="4" w:space="0" w:color="000000"/>
            </w:tcBorders>
          </w:tcPr>
          <w:p w:rsidR="00262A16" w:rsidRPr="00C743BF" w:rsidRDefault="00797D91" w:rsidP="007E6C38">
            <w:pPr>
              <w:jc w:val="center"/>
              <w:rPr>
                <w:b/>
                <w:color w:val="000000"/>
                <w:lang w:val="uk-UA"/>
              </w:rPr>
            </w:pPr>
            <w:r w:rsidRPr="00C743BF">
              <w:rPr>
                <w:b/>
                <w:color w:val="000000"/>
                <w:lang w:val="uk-UA"/>
              </w:rPr>
              <w:t>16</w:t>
            </w:r>
          </w:p>
        </w:tc>
        <w:tc>
          <w:tcPr>
            <w:tcW w:w="2268" w:type="dxa"/>
            <w:tcBorders>
              <w:top w:val="single" w:sz="8" w:space="0" w:color="000000"/>
              <w:left w:val="single" w:sz="4" w:space="0" w:color="000000"/>
              <w:bottom w:val="single" w:sz="8" w:space="0" w:color="000000"/>
              <w:right w:val="single" w:sz="4" w:space="0" w:color="000000"/>
            </w:tcBorders>
          </w:tcPr>
          <w:p w:rsidR="00262A16" w:rsidRPr="00FA5CEF" w:rsidRDefault="00797D91" w:rsidP="007E6C38">
            <w:pPr>
              <w:jc w:val="center"/>
              <w:rPr>
                <w:b/>
                <w:color w:val="000000"/>
                <w:lang w:val="uk-UA"/>
              </w:rPr>
            </w:pPr>
            <w:r w:rsidRPr="00C743BF">
              <w:rPr>
                <w:b/>
                <w:color w:val="000000"/>
                <w:lang w:val="uk-UA"/>
              </w:rPr>
              <w:t>1</w:t>
            </w:r>
            <w:r w:rsidR="00262A16" w:rsidRPr="00C743BF">
              <w:rPr>
                <w:b/>
                <w:color w:val="000000"/>
              </w:rPr>
              <w:t>4</w:t>
            </w:r>
            <w:r w:rsidR="00FA5CEF">
              <w:rPr>
                <w:b/>
                <w:color w:val="000000"/>
                <w:lang w:val="uk-UA"/>
              </w:rPr>
              <w:t xml:space="preserve"> / 14</w:t>
            </w:r>
          </w:p>
        </w:tc>
        <w:tc>
          <w:tcPr>
            <w:tcW w:w="2268" w:type="dxa"/>
            <w:tcBorders>
              <w:top w:val="single" w:sz="8" w:space="0" w:color="000000"/>
              <w:left w:val="single" w:sz="4" w:space="0" w:color="000000"/>
              <w:bottom w:val="single" w:sz="8" w:space="0" w:color="000000"/>
              <w:right w:val="single" w:sz="8" w:space="0" w:color="000000"/>
            </w:tcBorders>
          </w:tcPr>
          <w:p w:rsidR="00262A16" w:rsidRPr="00C743BF" w:rsidRDefault="00274D68" w:rsidP="00A50988">
            <w:pPr>
              <w:jc w:val="center"/>
              <w:rPr>
                <w:b/>
                <w:color w:val="000000"/>
                <w:lang w:val="uk-UA"/>
              </w:rPr>
            </w:pPr>
            <w:r>
              <w:rPr>
                <w:b/>
                <w:color w:val="000000"/>
                <w:lang w:val="uk-UA"/>
              </w:rPr>
              <w:t>46</w:t>
            </w:r>
          </w:p>
        </w:tc>
      </w:tr>
    </w:tbl>
    <w:p w:rsidR="00262A16" w:rsidRPr="00C743BF" w:rsidRDefault="00262A16" w:rsidP="007E6C38">
      <w:pPr>
        <w:ind w:hanging="360"/>
        <w:rPr>
          <w:color w:val="000000"/>
        </w:rPr>
      </w:pPr>
    </w:p>
    <w:p w:rsidR="00262A16" w:rsidRPr="00C743BF" w:rsidRDefault="00262A16" w:rsidP="007E6C38">
      <w:pPr>
        <w:ind w:firstLine="720"/>
        <w:jc w:val="both"/>
        <w:rPr>
          <w:lang w:val="uk-UA"/>
        </w:rPr>
      </w:pPr>
    </w:p>
    <w:p w:rsidR="00750B27" w:rsidRPr="00C743BF" w:rsidRDefault="00356640" w:rsidP="007E6C38">
      <w:pPr>
        <w:ind w:firstLine="720"/>
        <w:jc w:val="both"/>
        <w:rPr>
          <w:lang w:val="uk-UA"/>
        </w:rPr>
      </w:pPr>
      <w:r w:rsidRPr="00C743BF">
        <w:rPr>
          <w:b/>
          <w:lang w:val="uk-UA"/>
        </w:rPr>
        <w:t>Політика курсу.</w:t>
      </w:r>
      <w:r w:rsidRPr="00C743BF">
        <w:t xml:space="preserve"> </w:t>
      </w:r>
      <w:r w:rsidRPr="00C743BF">
        <w:rPr>
          <w:lang w:val="uk-UA"/>
        </w:rPr>
        <w:t>Система вимог та правил поведінки здобувачів вищої освіти на заняттях, методичні рекомендації щодо виконання різних видів робіт. При цьому обов’язково описується</w:t>
      </w:r>
      <w:r w:rsidR="00750B27" w:rsidRPr="00C743BF">
        <w:rPr>
          <w:lang w:val="uk-UA"/>
        </w:rPr>
        <w:t>:</w:t>
      </w:r>
    </w:p>
    <w:p w:rsidR="00750B27" w:rsidRPr="00C743BF" w:rsidRDefault="00356640" w:rsidP="00A0325D">
      <w:pPr>
        <w:pStyle w:val="a3"/>
        <w:numPr>
          <w:ilvl w:val="0"/>
          <w:numId w:val="1"/>
        </w:numPr>
        <w:jc w:val="both"/>
        <w:rPr>
          <w:lang w:val="uk-UA"/>
        </w:rPr>
      </w:pPr>
      <w:r w:rsidRPr="00C743BF">
        <w:rPr>
          <w:lang w:val="uk-UA"/>
        </w:rPr>
        <w:t>присутність на заняттях та активність здобувач</w:t>
      </w:r>
      <w:r w:rsidR="00A61419" w:rsidRPr="00C743BF">
        <w:rPr>
          <w:lang w:val="uk-UA"/>
        </w:rPr>
        <w:t>ів вищої освіти під час занять;.</w:t>
      </w:r>
    </w:p>
    <w:p w:rsidR="00750B27" w:rsidRPr="00C743BF" w:rsidRDefault="00356640" w:rsidP="00A0325D">
      <w:pPr>
        <w:pStyle w:val="a3"/>
        <w:numPr>
          <w:ilvl w:val="0"/>
          <w:numId w:val="1"/>
        </w:numPr>
        <w:jc w:val="both"/>
        <w:rPr>
          <w:lang w:val="uk-UA"/>
        </w:rPr>
      </w:pPr>
      <w:r w:rsidRPr="00C743BF">
        <w:rPr>
          <w:lang w:val="uk-UA"/>
        </w:rPr>
        <w:t>недопустимість про</w:t>
      </w:r>
      <w:r w:rsidR="001623D8">
        <w:rPr>
          <w:lang w:val="uk-UA"/>
        </w:rPr>
        <w:t>пусків та запізнень на заняття;</w:t>
      </w:r>
    </w:p>
    <w:p w:rsidR="00750B27" w:rsidRPr="00C743BF" w:rsidRDefault="00356640" w:rsidP="00A0325D">
      <w:pPr>
        <w:pStyle w:val="a3"/>
        <w:numPr>
          <w:ilvl w:val="0"/>
          <w:numId w:val="1"/>
        </w:numPr>
        <w:jc w:val="both"/>
        <w:rPr>
          <w:lang w:val="uk-UA"/>
        </w:rPr>
      </w:pPr>
      <w:r w:rsidRPr="00C743BF">
        <w:rPr>
          <w:lang w:val="uk-UA"/>
        </w:rPr>
        <w:t>неприпустимість користування мобільним телефоном, планшетом чи іншими мобільними пристроями під час</w:t>
      </w:r>
      <w:r w:rsidR="00750B27" w:rsidRPr="00C743BF">
        <w:rPr>
          <w:lang w:val="uk-UA"/>
        </w:rPr>
        <w:t xml:space="preserve"> заняття без дозволу викл</w:t>
      </w:r>
      <w:r w:rsidR="001623D8">
        <w:rPr>
          <w:lang w:val="uk-UA"/>
        </w:rPr>
        <w:t>адача;</w:t>
      </w:r>
    </w:p>
    <w:p w:rsidR="007231B7" w:rsidRPr="00C743BF" w:rsidRDefault="00A61419" w:rsidP="00A0325D">
      <w:pPr>
        <w:pStyle w:val="a3"/>
        <w:numPr>
          <w:ilvl w:val="0"/>
          <w:numId w:val="1"/>
        </w:numPr>
        <w:jc w:val="both"/>
        <w:rPr>
          <w:color w:val="000000"/>
        </w:rPr>
      </w:pPr>
      <w:r w:rsidRPr="00C743BF">
        <w:rPr>
          <w:color w:val="000000"/>
        </w:rPr>
        <w:t>курс передбачає роботу в колективі</w:t>
      </w:r>
      <w:r w:rsidRPr="00C743BF">
        <w:rPr>
          <w:color w:val="000000"/>
          <w:lang w:val="uk-UA"/>
        </w:rPr>
        <w:t xml:space="preserve">, </w:t>
      </w:r>
      <w:r w:rsidR="007231B7" w:rsidRPr="00C743BF">
        <w:rPr>
          <w:lang w:val="uk-UA"/>
        </w:rPr>
        <w:t>на заняттях дотримуватись правил роботи у групі, шанобливо ст</w:t>
      </w:r>
      <w:r w:rsidR="001623D8">
        <w:rPr>
          <w:lang w:val="uk-UA"/>
        </w:rPr>
        <w:t>авитись до поглядів один одного;</w:t>
      </w:r>
    </w:p>
    <w:p w:rsidR="00A61419" w:rsidRPr="00C743BF" w:rsidRDefault="00A61419" w:rsidP="00A0325D">
      <w:pPr>
        <w:pStyle w:val="a3"/>
        <w:numPr>
          <w:ilvl w:val="0"/>
          <w:numId w:val="1"/>
        </w:numPr>
        <w:jc w:val="both"/>
        <w:rPr>
          <w:color w:val="000000"/>
        </w:rPr>
      </w:pPr>
      <w:proofErr w:type="gramStart"/>
      <w:r w:rsidRPr="00C743BF">
        <w:rPr>
          <w:color w:val="000000"/>
        </w:rPr>
        <w:t>середовище в аудиторії є дружнім, творчим, відк</w:t>
      </w:r>
      <w:r w:rsidR="001623D8">
        <w:rPr>
          <w:color w:val="000000"/>
        </w:rPr>
        <w:t>ритим до конструктивної критики</w:t>
      </w:r>
      <w:r w:rsidR="001623D8">
        <w:rPr>
          <w:color w:val="000000"/>
          <w:lang w:val="uk-UA"/>
        </w:rPr>
        <w:t>;</w:t>
      </w:r>
      <w:proofErr w:type="gramEnd"/>
    </w:p>
    <w:p w:rsidR="00A61419" w:rsidRPr="001623D8" w:rsidRDefault="00356640" w:rsidP="00A0325D">
      <w:pPr>
        <w:pStyle w:val="a3"/>
        <w:numPr>
          <w:ilvl w:val="0"/>
          <w:numId w:val="1"/>
        </w:numPr>
        <w:jc w:val="both"/>
        <w:rPr>
          <w:lang w:val="uk-UA"/>
        </w:rPr>
      </w:pPr>
      <w:r w:rsidRPr="00C743BF">
        <w:rPr>
          <w:lang w:val="uk-UA"/>
        </w:rPr>
        <w:t>дотримання здобувачами вищої освіти політики доброчесності під час виконання самост</w:t>
      </w:r>
      <w:r w:rsidR="007231B7" w:rsidRPr="00C743BF">
        <w:rPr>
          <w:lang w:val="uk-UA"/>
        </w:rPr>
        <w:t>ійної</w:t>
      </w:r>
      <w:r w:rsidR="001623D8">
        <w:rPr>
          <w:lang w:val="uk-UA"/>
        </w:rPr>
        <w:t xml:space="preserve"> або індивідуальної роботи; </w:t>
      </w:r>
      <w:r w:rsidR="00A61419" w:rsidRPr="001623D8">
        <w:rPr>
          <w:color w:val="000000"/>
        </w:rPr>
        <w:t>при використанні інтернет ресурсів та інших джерел інформації студент повинен вказати джерело, використане під час виконання завдання</w:t>
      </w:r>
      <w:r w:rsidR="001623D8">
        <w:rPr>
          <w:color w:val="000000"/>
          <w:lang w:val="uk-UA"/>
        </w:rPr>
        <w:t>;</w:t>
      </w:r>
    </w:p>
    <w:p w:rsidR="00262A16" w:rsidRPr="00C743BF" w:rsidRDefault="004D5D9C" w:rsidP="00A0325D">
      <w:pPr>
        <w:pStyle w:val="a3"/>
        <w:numPr>
          <w:ilvl w:val="0"/>
          <w:numId w:val="1"/>
        </w:numPr>
        <w:jc w:val="both"/>
        <w:rPr>
          <w:lang w:val="uk-UA"/>
        </w:rPr>
      </w:pPr>
      <w:r w:rsidRPr="00C743BF">
        <w:rPr>
          <w:lang w:val="uk-UA"/>
        </w:rPr>
        <w:t>у разі наявності плагіату в будь-яких видах робіт здобувача вищої освіти він отримує незадовільну оцінку і повинен повторно виконати завда</w:t>
      </w:r>
      <w:r w:rsidR="001623D8">
        <w:rPr>
          <w:lang w:val="uk-UA"/>
        </w:rPr>
        <w:t>ння, які передбачені у силабусі;</w:t>
      </w:r>
    </w:p>
    <w:p w:rsidR="00262A16" w:rsidRPr="00C743BF" w:rsidRDefault="001623D8" w:rsidP="00A0325D">
      <w:pPr>
        <w:pStyle w:val="a3"/>
        <w:numPr>
          <w:ilvl w:val="0"/>
          <w:numId w:val="1"/>
        </w:numPr>
        <w:jc w:val="both"/>
        <w:rPr>
          <w:color w:val="000000"/>
        </w:rPr>
      </w:pPr>
      <w:r>
        <w:rPr>
          <w:color w:val="000000"/>
          <w:lang w:val="uk-UA"/>
        </w:rPr>
        <w:t>в</w:t>
      </w:r>
      <w:r w:rsidR="00262A16" w:rsidRPr="00C743BF">
        <w:rPr>
          <w:color w:val="000000"/>
        </w:rPr>
        <w:t>часно виконувати завдання семінар</w:t>
      </w:r>
      <w:r w:rsidR="00A61419" w:rsidRPr="00C743BF">
        <w:rPr>
          <w:color w:val="000000"/>
        </w:rPr>
        <w:t>ів та питань самостійної роботи.</w:t>
      </w:r>
    </w:p>
    <w:p w:rsidR="00262A16" w:rsidRDefault="00262A16" w:rsidP="007E6C38">
      <w:pPr>
        <w:jc w:val="both"/>
        <w:rPr>
          <w:color w:val="000000"/>
          <w:lang w:val="uk-UA"/>
        </w:rPr>
      </w:pPr>
    </w:p>
    <w:p w:rsidR="00A50988" w:rsidRDefault="00A50988" w:rsidP="007E6C38">
      <w:pPr>
        <w:jc w:val="both"/>
        <w:rPr>
          <w:color w:val="000000"/>
          <w:lang w:val="uk-UA"/>
        </w:rPr>
      </w:pPr>
    </w:p>
    <w:p w:rsidR="00A50988" w:rsidRDefault="00A50988" w:rsidP="007E6C38">
      <w:pPr>
        <w:jc w:val="both"/>
        <w:rPr>
          <w:color w:val="000000"/>
          <w:lang w:val="uk-UA"/>
        </w:rPr>
      </w:pPr>
    </w:p>
    <w:p w:rsidR="00A50988" w:rsidRDefault="00A50988" w:rsidP="007E6C38">
      <w:pPr>
        <w:jc w:val="both"/>
        <w:rPr>
          <w:color w:val="000000"/>
          <w:lang w:val="uk-UA"/>
        </w:rPr>
      </w:pPr>
    </w:p>
    <w:p w:rsidR="00A50988" w:rsidRDefault="00A50988" w:rsidP="007E6C38">
      <w:pPr>
        <w:jc w:val="both"/>
        <w:rPr>
          <w:color w:val="000000"/>
          <w:lang w:val="uk-UA"/>
        </w:rPr>
      </w:pPr>
    </w:p>
    <w:p w:rsidR="00A50988" w:rsidRDefault="00A50988" w:rsidP="007E6C38">
      <w:pPr>
        <w:jc w:val="both"/>
        <w:rPr>
          <w:color w:val="000000"/>
          <w:lang w:val="uk-UA"/>
        </w:rPr>
      </w:pPr>
    </w:p>
    <w:p w:rsidR="00A50988" w:rsidRDefault="00A50988" w:rsidP="007E6C38">
      <w:pPr>
        <w:jc w:val="both"/>
        <w:rPr>
          <w:color w:val="000000"/>
          <w:lang w:val="uk-UA"/>
        </w:rPr>
      </w:pPr>
    </w:p>
    <w:p w:rsidR="00A50988" w:rsidRPr="00C743BF" w:rsidRDefault="00A50988" w:rsidP="007E6C38">
      <w:pPr>
        <w:jc w:val="both"/>
        <w:rPr>
          <w:color w:val="000000"/>
          <w:lang w:val="uk-UA"/>
        </w:rPr>
      </w:pPr>
    </w:p>
    <w:p w:rsidR="00EF264A" w:rsidRPr="00C743BF" w:rsidRDefault="00EF264A" w:rsidP="007E6C38">
      <w:pPr>
        <w:jc w:val="both"/>
        <w:rPr>
          <w:lang w:val="uk-UA"/>
        </w:rPr>
      </w:pPr>
    </w:p>
    <w:p w:rsidR="00EF264A" w:rsidRPr="00C743BF" w:rsidRDefault="00EF264A" w:rsidP="007E6C38">
      <w:pPr>
        <w:jc w:val="center"/>
        <w:rPr>
          <w:b/>
          <w:caps/>
          <w:color w:val="000000"/>
        </w:rPr>
      </w:pPr>
      <w:r w:rsidRPr="00C743BF">
        <w:rPr>
          <w:b/>
          <w:caps/>
          <w:color w:val="000000"/>
        </w:rPr>
        <w:lastRenderedPageBreak/>
        <w:t>7.</w:t>
      </w:r>
      <w:r w:rsidRPr="00C743BF">
        <w:rPr>
          <w:b/>
          <w:caps/>
          <w:color w:val="000000"/>
          <w:lang w:val="uk-UA"/>
        </w:rPr>
        <w:t xml:space="preserve"> </w:t>
      </w:r>
      <w:r w:rsidRPr="00C743BF">
        <w:rPr>
          <w:b/>
          <w:caps/>
          <w:color w:val="000000"/>
        </w:rPr>
        <w:t xml:space="preserve">СТРУКТУРА КУРСУ </w:t>
      </w:r>
    </w:p>
    <w:p w:rsidR="00EF264A" w:rsidRPr="00C743BF" w:rsidRDefault="00EF264A" w:rsidP="007E6C38">
      <w:pPr>
        <w:jc w:val="center"/>
        <w:rPr>
          <w:b/>
          <w:caps/>
          <w:color w:val="000000"/>
        </w:rPr>
      </w:pPr>
      <w:r w:rsidRPr="00C743BF">
        <w:rPr>
          <w:b/>
          <w:caps/>
          <w:color w:val="000000"/>
        </w:rPr>
        <w:t>7.1 СТРУКТУРА курсу (загальна)</w:t>
      </w:r>
    </w:p>
    <w:p w:rsidR="00EF264A" w:rsidRPr="00C743BF" w:rsidRDefault="00EF264A" w:rsidP="007E6C38">
      <w:pPr>
        <w:jc w:val="center"/>
        <w:rPr>
          <w:caps/>
          <w:color w:val="000000"/>
        </w:rPr>
      </w:pPr>
    </w:p>
    <w:tbl>
      <w:tblPr>
        <w:tblW w:w="1102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993"/>
        <w:gridCol w:w="1559"/>
        <w:gridCol w:w="2977"/>
        <w:gridCol w:w="1701"/>
        <w:gridCol w:w="1381"/>
        <w:gridCol w:w="1134"/>
        <w:gridCol w:w="1276"/>
      </w:tblGrid>
      <w:tr w:rsidR="00EF264A" w:rsidRPr="00C743BF" w:rsidTr="00F84FD7">
        <w:trPr>
          <w:trHeight w:val="559"/>
        </w:trPr>
        <w:tc>
          <w:tcPr>
            <w:tcW w:w="993" w:type="dxa"/>
            <w:shd w:val="clear" w:color="auto" w:fill="auto"/>
            <w:tcMar>
              <w:top w:w="100" w:type="dxa"/>
              <w:left w:w="100" w:type="dxa"/>
              <w:bottom w:w="100" w:type="dxa"/>
              <w:right w:w="100" w:type="dxa"/>
            </w:tcMar>
          </w:tcPr>
          <w:p w:rsidR="00EF264A" w:rsidRPr="004834D3" w:rsidRDefault="00EF264A" w:rsidP="004834D3">
            <w:pPr>
              <w:rPr>
                <w:sz w:val="22"/>
                <w:szCs w:val="22"/>
              </w:rPr>
            </w:pPr>
            <w:r w:rsidRPr="004834D3">
              <w:rPr>
                <w:sz w:val="22"/>
                <w:szCs w:val="22"/>
              </w:rPr>
              <w:t xml:space="preserve">Кількість </w:t>
            </w:r>
            <w:r w:rsidRPr="004834D3">
              <w:t>годин</w:t>
            </w:r>
            <w:r w:rsidRPr="004834D3">
              <w:rPr>
                <w:sz w:val="22"/>
                <w:szCs w:val="22"/>
              </w:rPr>
              <w:t xml:space="preserve"> </w:t>
            </w:r>
          </w:p>
        </w:tc>
        <w:tc>
          <w:tcPr>
            <w:tcW w:w="1559" w:type="dxa"/>
            <w:shd w:val="clear" w:color="auto" w:fill="auto"/>
          </w:tcPr>
          <w:p w:rsidR="00EF264A" w:rsidRPr="004834D3" w:rsidRDefault="00EF264A" w:rsidP="004834D3">
            <w:r w:rsidRPr="004834D3">
              <w:t>Тема</w:t>
            </w:r>
          </w:p>
        </w:tc>
        <w:tc>
          <w:tcPr>
            <w:tcW w:w="2977" w:type="dxa"/>
            <w:shd w:val="clear" w:color="auto" w:fill="auto"/>
          </w:tcPr>
          <w:p w:rsidR="00EF264A" w:rsidRPr="004834D3" w:rsidRDefault="00EF264A" w:rsidP="004834D3">
            <w:r w:rsidRPr="004834D3">
              <w:t>Форма діяльності (заняття, кількість годин)</w:t>
            </w:r>
          </w:p>
        </w:tc>
        <w:tc>
          <w:tcPr>
            <w:tcW w:w="1701" w:type="dxa"/>
            <w:shd w:val="clear" w:color="auto" w:fill="auto"/>
          </w:tcPr>
          <w:p w:rsidR="00EF264A" w:rsidRPr="004834D3" w:rsidRDefault="00EF264A" w:rsidP="004834D3">
            <w:r w:rsidRPr="004834D3">
              <w:t>Література</w:t>
            </w:r>
          </w:p>
          <w:p w:rsidR="00EF264A" w:rsidRPr="004834D3" w:rsidRDefault="005C7C9B" w:rsidP="004834D3">
            <w:r w:rsidRPr="004834D3">
              <w:t>Інформаційні ресурси</w:t>
            </w:r>
          </w:p>
        </w:tc>
        <w:tc>
          <w:tcPr>
            <w:tcW w:w="1381" w:type="dxa"/>
            <w:shd w:val="clear" w:color="auto" w:fill="auto"/>
          </w:tcPr>
          <w:p w:rsidR="00EF264A" w:rsidRPr="004834D3" w:rsidRDefault="00EF264A" w:rsidP="004834D3">
            <w:r w:rsidRPr="004834D3">
              <w:t>Завдання</w:t>
            </w:r>
          </w:p>
        </w:tc>
        <w:tc>
          <w:tcPr>
            <w:tcW w:w="1134" w:type="dxa"/>
            <w:shd w:val="clear" w:color="auto" w:fill="auto"/>
          </w:tcPr>
          <w:p w:rsidR="00EF264A" w:rsidRPr="004834D3" w:rsidRDefault="00EF264A" w:rsidP="004834D3">
            <w:r w:rsidRPr="004834D3">
              <w:t>Вага оцінки</w:t>
            </w:r>
          </w:p>
        </w:tc>
        <w:tc>
          <w:tcPr>
            <w:tcW w:w="1276" w:type="dxa"/>
            <w:shd w:val="clear" w:color="auto" w:fill="auto"/>
          </w:tcPr>
          <w:p w:rsidR="00EF264A" w:rsidRPr="004834D3" w:rsidRDefault="00EF264A" w:rsidP="004834D3">
            <w:r w:rsidRPr="004834D3">
              <w:t>Термін виконання</w:t>
            </w:r>
          </w:p>
        </w:tc>
      </w:tr>
      <w:tr w:rsidR="00EF264A" w:rsidRPr="00C743BF" w:rsidTr="00F84FD7">
        <w:trPr>
          <w:trHeight w:val="343"/>
        </w:trPr>
        <w:tc>
          <w:tcPr>
            <w:tcW w:w="11021" w:type="dxa"/>
            <w:gridSpan w:val="7"/>
            <w:shd w:val="clear" w:color="auto" w:fill="auto"/>
            <w:tcMar>
              <w:top w:w="100" w:type="dxa"/>
              <w:left w:w="100" w:type="dxa"/>
              <w:bottom w:w="100" w:type="dxa"/>
              <w:right w:w="100" w:type="dxa"/>
            </w:tcMar>
          </w:tcPr>
          <w:p w:rsidR="00EF264A" w:rsidRPr="00C743BF" w:rsidRDefault="001D495F" w:rsidP="00E55C6A">
            <w:pPr>
              <w:jc w:val="center"/>
              <w:rPr>
                <w:b/>
                <w:caps/>
                <w:highlight w:val="yellow"/>
                <w:shd w:val="clear" w:color="auto" w:fill="C6D9F1"/>
              </w:rPr>
            </w:pPr>
            <w:r w:rsidRPr="00C743BF">
              <w:rPr>
                <w:b/>
                <w:color w:val="1D1B11"/>
                <w:lang w:val="uk-UA"/>
              </w:rPr>
              <w:t xml:space="preserve">БЛОК 1 </w:t>
            </w:r>
            <w:r w:rsidR="00E55C6A">
              <w:rPr>
                <w:b/>
                <w:color w:val="1D1B11"/>
                <w:lang w:val="uk-UA"/>
              </w:rPr>
              <w:t>Розвиток літературної освіти  в Україні</w:t>
            </w:r>
          </w:p>
        </w:tc>
      </w:tr>
      <w:tr w:rsidR="00EF264A" w:rsidRPr="00C743BF" w:rsidTr="00F84FD7">
        <w:trPr>
          <w:trHeight w:val="343"/>
        </w:trPr>
        <w:tc>
          <w:tcPr>
            <w:tcW w:w="11021" w:type="dxa"/>
            <w:gridSpan w:val="7"/>
            <w:shd w:val="clear" w:color="auto" w:fill="auto"/>
            <w:tcMar>
              <w:top w:w="100" w:type="dxa"/>
              <w:left w:w="100" w:type="dxa"/>
              <w:bottom w:w="100" w:type="dxa"/>
              <w:right w:w="100" w:type="dxa"/>
            </w:tcMar>
          </w:tcPr>
          <w:p w:rsidR="00EF264A" w:rsidRPr="00C743BF" w:rsidRDefault="00EF264A" w:rsidP="007E6C38">
            <w:pPr>
              <w:jc w:val="center"/>
              <w:rPr>
                <w:b/>
                <w:caps/>
                <w:highlight w:val="yellow"/>
              </w:rPr>
            </w:pPr>
          </w:p>
        </w:tc>
      </w:tr>
      <w:tr w:rsidR="00EF264A" w:rsidRPr="00C743BF" w:rsidTr="00F84FD7">
        <w:trPr>
          <w:trHeight w:val="608"/>
        </w:trPr>
        <w:tc>
          <w:tcPr>
            <w:tcW w:w="993" w:type="dxa"/>
            <w:tcMar>
              <w:top w:w="100" w:type="dxa"/>
              <w:left w:w="100" w:type="dxa"/>
              <w:bottom w:w="100" w:type="dxa"/>
              <w:right w:w="100" w:type="dxa"/>
            </w:tcMar>
            <w:vAlign w:val="center"/>
          </w:tcPr>
          <w:p w:rsidR="00EF264A" w:rsidRPr="00CB04F6" w:rsidRDefault="00CB04F6" w:rsidP="007E6C38">
            <w:pPr>
              <w:pStyle w:val="11"/>
              <w:spacing w:line="240" w:lineRule="auto"/>
              <w:jc w:val="center"/>
              <w:rPr>
                <w:rFonts w:ascii="Times New Roman" w:hAnsi="Times New Roman" w:cs="Times New Roman"/>
                <w:b/>
                <w:sz w:val="24"/>
                <w:szCs w:val="24"/>
                <w:highlight w:val="yellow"/>
                <w:lang w:val="uk-UA"/>
              </w:rPr>
            </w:pPr>
            <w:r w:rsidRPr="00CB04F6">
              <w:rPr>
                <w:rFonts w:ascii="Times New Roman" w:hAnsi="Times New Roman" w:cs="Times New Roman"/>
                <w:b/>
                <w:sz w:val="24"/>
                <w:szCs w:val="24"/>
                <w:lang w:val="uk-UA"/>
              </w:rPr>
              <w:t>2</w:t>
            </w:r>
          </w:p>
        </w:tc>
        <w:tc>
          <w:tcPr>
            <w:tcW w:w="1559" w:type="dxa"/>
            <w:vAlign w:val="center"/>
          </w:tcPr>
          <w:p w:rsidR="00FA5CEF" w:rsidRPr="00622333" w:rsidRDefault="00FA5CEF" w:rsidP="00FA5CEF">
            <w:pPr>
              <w:tabs>
                <w:tab w:val="num" w:pos="360"/>
              </w:tabs>
              <w:jc w:val="both"/>
              <w:rPr>
                <w:color w:val="000000"/>
                <w:sz w:val="22"/>
                <w:szCs w:val="22"/>
              </w:rPr>
            </w:pPr>
            <w:r w:rsidRPr="00622333">
              <w:rPr>
                <w:b/>
                <w:color w:val="000000"/>
                <w:sz w:val="22"/>
                <w:szCs w:val="22"/>
              </w:rPr>
              <w:t>Тема</w:t>
            </w:r>
            <w:proofErr w:type="gramStart"/>
            <w:r w:rsidRPr="00622333">
              <w:rPr>
                <w:b/>
                <w:color w:val="000000"/>
                <w:sz w:val="22"/>
                <w:szCs w:val="22"/>
              </w:rPr>
              <w:t>1</w:t>
            </w:r>
            <w:proofErr w:type="gramEnd"/>
            <w:r w:rsidRPr="00622333">
              <w:rPr>
                <w:b/>
                <w:color w:val="000000"/>
                <w:sz w:val="22"/>
                <w:szCs w:val="22"/>
              </w:rPr>
              <w:t xml:space="preserve">. </w:t>
            </w:r>
            <w:r w:rsidRPr="00622333">
              <w:rPr>
                <w:color w:val="000000"/>
                <w:sz w:val="22"/>
                <w:szCs w:val="22"/>
              </w:rPr>
              <w:t>Завдання методики викладання літератури</w:t>
            </w:r>
          </w:p>
          <w:p w:rsidR="00FA5CEF" w:rsidRPr="00622333" w:rsidRDefault="00FA5CEF" w:rsidP="00F84FD7">
            <w:pPr>
              <w:shd w:val="clear" w:color="auto" w:fill="FFFFFF"/>
              <w:autoSpaceDE w:val="0"/>
              <w:autoSpaceDN w:val="0"/>
              <w:adjustRightInd w:val="0"/>
              <w:jc w:val="both"/>
              <w:rPr>
                <w:sz w:val="22"/>
                <w:szCs w:val="22"/>
              </w:rPr>
            </w:pPr>
            <w:proofErr w:type="gramStart"/>
            <w:r w:rsidRPr="00622333">
              <w:rPr>
                <w:iCs/>
                <w:color w:val="000000"/>
                <w:sz w:val="22"/>
                <w:szCs w:val="22"/>
              </w:rPr>
              <w:t>З</w:t>
            </w:r>
            <w:proofErr w:type="gramEnd"/>
            <w:r w:rsidRPr="00622333">
              <w:rPr>
                <w:iCs/>
                <w:color w:val="000000"/>
                <w:sz w:val="22"/>
                <w:szCs w:val="22"/>
              </w:rPr>
              <w:t xml:space="preserve"> історії розвитку шкільництва в Київській Русі.</w:t>
            </w:r>
          </w:p>
          <w:p w:rsidR="00FA5CEF" w:rsidRPr="00622333" w:rsidRDefault="00FA5CEF" w:rsidP="00FA5CEF">
            <w:pPr>
              <w:shd w:val="clear" w:color="auto" w:fill="FFFFFF"/>
              <w:autoSpaceDE w:val="0"/>
              <w:autoSpaceDN w:val="0"/>
              <w:adjustRightInd w:val="0"/>
              <w:jc w:val="both"/>
              <w:rPr>
                <w:sz w:val="22"/>
                <w:szCs w:val="22"/>
              </w:rPr>
            </w:pPr>
            <w:r w:rsidRPr="00622333">
              <w:rPr>
                <w:iCs/>
                <w:color w:val="000000"/>
                <w:sz w:val="22"/>
                <w:szCs w:val="22"/>
              </w:rPr>
              <w:t>Літературно-педагогічні пам’ятки Х</w:t>
            </w:r>
            <w:proofErr w:type="gramStart"/>
            <w:r w:rsidRPr="00622333">
              <w:rPr>
                <w:iCs/>
                <w:color w:val="000000"/>
                <w:sz w:val="22"/>
                <w:szCs w:val="22"/>
              </w:rPr>
              <w:t>І-</w:t>
            </w:r>
            <w:proofErr w:type="gramEnd"/>
            <w:r w:rsidRPr="00622333">
              <w:rPr>
                <w:iCs/>
                <w:color w:val="000000"/>
                <w:sz w:val="22"/>
                <w:szCs w:val="22"/>
              </w:rPr>
              <w:t>ХУІІ ст.</w:t>
            </w:r>
          </w:p>
          <w:p w:rsidR="00614342" w:rsidRPr="00622333" w:rsidRDefault="00FA5CEF" w:rsidP="00614342">
            <w:pPr>
              <w:shd w:val="clear" w:color="auto" w:fill="FFFFFF"/>
              <w:autoSpaceDE w:val="0"/>
              <w:autoSpaceDN w:val="0"/>
              <w:adjustRightInd w:val="0"/>
              <w:jc w:val="both"/>
              <w:rPr>
                <w:iCs/>
                <w:color w:val="000000"/>
                <w:sz w:val="22"/>
                <w:szCs w:val="22"/>
              </w:rPr>
            </w:pPr>
            <w:r w:rsidRPr="00622333">
              <w:rPr>
                <w:iCs/>
                <w:color w:val="000000"/>
                <w:sz w:val="22"/>
                <w:szCs w:val="22"/>
              </w:rPr>
              <w:t xml:space="preserve">Школа і педагогічна освіта на теренах України в </w:t>
            </w:r>
            <w:r w:rsidRPr="00622333">
              <w:rPr>
                <w:iCs/>
                <w:color w:val="000000"/>
                <w:sz w:val="22"/>
                <w:szCs w:val="22"/>
                <w:lang w:val="en-US"/>
              </w:rPr>
              <w:t>XIX</w:t>
            </w:r>
            <w:r w:rsidRPr="00622333">
              <w:rPr>
                <w:iCs/>
                <w:color w:val="000000"/>
                <w:sz w:val="22"/>
                <w:szCs w:val="22"/>
              </w:rPr>
              <w:t xml:space="preserve"> ст.</w:t>
            </w:r>
          </w:p>
          <w:p w:rsidR="00FA5CEF" w:rsidRPr="00945E11" w:rsidRDefault="00FA5CEF" w:rsidP="00FA5CEF">
            <w:pPr>
              <w:shd w:val="clear" w:color="auto" w:fill="FFFFFF"/>
              <w:autoSpaceDE w:val="0"/>
              <w:autoSpaceDN w:val="0"/>
              <w:adjustRightInd w:val="0"/>
              <w:jc w:val="both"/>
            </w:pPr>
            <w:r w:rsidRPr="00622333">
              <w:rPr>
                <w:iCs/>
                <w:color w:val="000000"/>
                <w:sz w:val="22"/>
                <w:szCs w:val="22"/>
              </w:rPr>
              <w:t xml:space="preserve">Внесок у розвиток методики викладання літератури педагогів </w:t>
            </w:r>
            <w:r w:rsidRPr="00622333">
              <w:rPr>
                <w:iCs/>
                <w:color w:val="000000"/>
                <w:sz w:val="22"/>
                <w:szCs w:val="22"/>
                <w:lang w:val="en-US"/>
              </w:rPr>
              <w:t>X</w:t>
            </w:r>
            <w:r w:rsidRPr="00622333">
              <w:rPr>
                <w:iCs/>
                <w:color w:val="000000"/>
                <w:sz w:val="22"/>
                <w:szCs w:val="22"/>
              </w:rPr>
              <w:t>. Алчевської, Т. Лубенця, С. Русової, Т. Ващенка та і</w:t>
            </w:r>
            <w:proofErr w:type="gramStart"/>
            <w:r w:rsidRPr="00622333">
              <w:rPr>
                <w:iCs/>
                <w:color w:val="000000"/>
                <w:sz w:val="22"/>
                <w:szCs w:val="22"/>
              </w:rPr>
              <w:t>н</w:t>
            </w:r>
            <w:proofErr w:type="gramEnd"/>
            <w:r w:rsidRPr="00622333">
              <w:rPr>
                <w:iCs/>
                <w:color w:val="000000"/>
                <w:sz w:val="22"/>
                <w:szCs w:val="22"/>
              </w:rPr>
              <w:t>.</w:t>
            </w:r>
          </w:p>
          <w:p w:rsidR="00EF264A" w:rsidRPr="00F84FD7" w:rsidRDefault="00EF264A" w:rsidP="00F84FD7">
            <w:pPr>
              <w:shd w:val="clear" w:color="auto" w:fill="FFFFFF"/>
              <w:autoSpaceDE w:val="0"/>
              <w:autoSpaceDN w:val="0"/>
              <w:adjustRightInd w:val="0"/>
              <w:jc w:val="both"/>
            </w:pPr>
          </w:p>
        </w:tc>
        <w:tc>
          <w:tcPr>
            <w:tcW w:w="2977" w:type="dxa"/>
            <w:vAlign w:val="center"/>
          </w:tcPr>
          <w:p w:rsidR="004834D3" w:rsidRDefault="00C743BF" w:rsidP="007E6C38">
            <w:pPr>
              <w:pStyle w:val="11"/>
              <w:spacing w:line="240" w:lineRule="auto"/>
              <w:jc w:val="center"/>
              <w:rPr>
                <w:rFonts w:ascii="Times New Roman" w:hAnsi="Times New Roman" w:cs="Times New Roman"/>
                <w:sz w:val="24"/>
                <w:szCs w:val="24"/>
                <w:lang w:val="uk-UA"/>
              </w:rPr>
            </w:pPr>
            <w:r w:rsidRPr="004A47C1">
              <w:rPr>
                <w:rFonts w:ascii="Times New Roman" w:hAnsi="Times New Roman" w:cs="Times New Roman"/>
                <w:sz w:val="24"/>
                <w:szCs w:val="24"/>
                <w:lang w:val="uk-UA"/>
              </w:rPr>
              <w:t xml:space="preserve">Лекційне заняття </w:t>
            </w:r>
          </w:p>
          <w:p w:rsidR="00EF264A" w:rsidRPr="004A47C1" w:rsidRDefault="004834D3" w:rsidP="007E6C38">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r w:rsidR="00C743BF" w:rsidRPr="004A47C1">
              <w:rPr>
                <w:rFonts w:ascii="Times New Roman" w:hAnsi="Times New Roman" w:cs="Times New Roman"/>
                <w:sz w:val="24"/>
                <w:szCs w:val="24"/>
                <w:lang w:val="uk-UA"/>
              </w:rPr>
              <w:t>2</w:t>
            </w:r>
            <w:r w:rsidR="00EF264A" w:rsidRPr="004A47C1">
              <w:rPr>
                <w:rFonts w:ascii="Times New Roman" w:hAnsi="Times New Roman" w:cs="Times New Roman"/>
                <w:sz w:val="24"/>
                <w:szCs w:val="24"/>
                <w:lang w:val="uk-UA"/>
              </w:rPr>
              <w:t xml:space="preserve"> год.</w:t>
            </w:r>
            <w:r>
              <w:rPr>
                <w:rFonts w:ascii="Times New Roman" w:hAnsi="Times New Roman" w:cs="Times New Roman"/>
                <w:sz w:val="24"/>
                <w:szCs w:val="24"/>
                <w:lang w:val="uk-UA"/>
              </w:rPr>
              <w:t>)</w:t>
            </w:r>
          </w:p>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p>
        </w:tc>
        <w:tc>
          <w:tcPr>
            <w:tcW w:w="1701" w:type="dxa"/>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9, 12–15; 17,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F264A" w:rsidRPr="004A47C1" w:rsidRDefault="005542F6" w:rsidP="005542F6">
            <w:pPr>
              <w:shd w:val="clear" w:color="auto" w:fill="FFFFFF"/>
              <w:textAlignment w:val="baseline"/>
              <w:rPr>
                <w:highlight w:val="yellow"/>
                <w:lang w:val="uk-UA"/>
              </w:rPr>
            </w:pPr>
            <w:r>
              <w:rPr>
                <w:color w:val="000000"/>
                <w:lang w:val="uk-UA"/>
              </w:rPr>
              <w:t>1–3; 6–9; 14; 16</w:t>
            </w:r>
            <w:r w:rsidR="00FB21E8" w:rsidRPr="004834D3">
              <w:rPr>
                <w:shd w:val="clear" w:color="auto" w:fill="FFFFFF"/>
                <w:lang w:val="uk-UA"/>
              </w:rPr>
              <w:t xml:space="preserve"> </w:t>
            </w:r>
          </w:p>
        </w:tc>
        <w:tc>
          <w:tcPr>
            <w:tcW w:w="1381" w:type="dxa"/>
            <w:vAlign w:val="center"/>
          </w:tcPr>
          <w:p w:rsidR="007E6C38" w:rsidRPr="004A47C1" w:rsidRDefault="007E6C38" w:rsidP="007E6C38">
            <w:r w:rsidRPr="004A47C1">
              <w:rPr>
                <w:shd w:val="clear" w:color="auto" w:fill="FFFFFF"/>
              </w:rPr>
              <w:t xml:space="preserve">Переглянути презентацію лекції, </w:t>
            </w:r>
          </w:p>
          <w:p w:rsidR="00EF264A" w:rsidRPr="004A47C1" w:rsidRDefault="007E6C38" w:rsidP="004A47C1">
            <w:pPr>
              <w:shd w:val="clear" w:color="auto" w:fill="FFFFFF"/>
              <w:textAlignment w:val="baseline"/>
              <w:rPr>
                <w:color w:val="33526B"/>
                <w:lang w:val="uk-UA"/>
              </w:rPr>
            </w:pPr>
            <w:r w:rsidRPr="004A47C1">
              <w:t xml:space="preserve">анотувати прочитану </w:t>
            </w:r>
            <w:r w:rsidR="004A47C1" w:rsidRPr="004A47C1">
              <w:t>додаткову літературу</w:t>
            </w:r>
          </w:p>
        </w:tc>
        <w:tc>
          <w:tcPr>
            <w:tcW w:w="1134" w:type="dxa"/>
            <w:vAlign w:val="center"/>
          </w:tcPr>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EF264A" w:rsidRPr="004A47C1" w:rsidRDefault="00EF264A" w:rsidP="007E6C38">
            <w:pPr>
              <w:pStyle w:val="11"/>
              <w:spacing w:line="240" w:lineRule="auto"/>
              <w:jc w:val="both"/>
              <w:rPr>
                <w:rFonts w:ascii="Times New Roman" w:hAnsi="Times New Roman" w:cs="Times New Roman"/>
                <w:sz w:val="24"/>
                <w:szCs w:val="24"/>
                <w:highlight w:val="yellow"/>
                <w:lang w:val="uk-UA"/>
              </w:rPr>
            </w:pPr>
          </w:p>
        </w:tc>
      </w:tr>
      <w:tr w:rsidR="00EF264A" w:rsidRPr="00C743BF" w:rsidTr="00F84FD7">
        <w:trPr>
          <w:trHeight w:val="608"/>
        </w:trPr>
        <w:tc>
          <w:tcPr>
            <w:tcW w:w="993" w:type="dxa"/>
            <w:tcMar>
              <w:top w:w="100" w:type="dxa"/>
              <w:left w:w="100" w:type="dxa"/>
              <w:bottom w:w="100" w:type="dxa"/>
              <w:right w:w="100" w:type="dxa"/>
            </w:tcMar>
            <w:vAlign w:val="center"/>
          </w:tcPr>
          <w:p w:rsidR="00EF264A" w:rsidRPr="00A50988" w:rsidRDefault="00A50988" w:rsidP="007E6C38">
            <w:pPr>
              <w:pStyle w:val="11"/>
              <w:spacing w:line="240" w:lineRule="auto"/>
              <w:jc w:val="center"/>
              <w:rPr>
                <w:rFonts w:ascii="Times New Roman" w:hAnsi="Times New Roman" w:cs="Times New Roman"/>
                <w:b/>
                <w:sz w:val="24"/>
                <w:szCs w:val="24"/>
                <w:highlight w:val="yellow"/>
                <w:lang w:val="uk-UA"/>
              </w:rPr>
            </w:pPr>
            <w:r w:rsidRPr="00A50988">
              <w:rPr>
                <w:rFonts w:ascii="Times New Roman" w:hAnsi="Times New Roman" w:cs="Times New Roman"/>
                <w:b/>
                <w:sz w:val="24"/>
                <w:szCs w:val="24"/>
                <w:lang w:val="uk-UA"/>
              </w:rPr>
              <w:t>6</w:t>
            </w:r>
          </w:p>
        </w:tc>
        <w:tc>
          <w:tcPr>
            <w:tcW w:w="1559" w:type="dxa"/>
            <w:vAlign w:val="center"/>
          </w:tcPr>
          <w:p w:rsidR="00EF264A" w:rsidRPr="00622333" w:rsidRDefault="001D495F" w:rsidP="00485752">
            <w:pPr>
              <w:pStyle w:val="11"/>
              <w:spacing w:line="240" w:lineRule="auto"/>
              <w:jc w:val="both"/>
              <w:rPr>
                <w:rFonts w:ascii="Times New Roman" w:hAnsi="Times New Roman" w:cs="Times New Roman"/>
                <w:b/>
                <w:highlight w:val="yellow"/>
                <w:lang w:val="uk-UA"/>
              </w:rPr>
            </w:pPr>
            <w:r w:rsidRPr="00622333">
              <w:rPr>
                <w:rFonts w:ascii="Times New Roman" w:hAnsi="Times New Roman" w:cs="Times New Roman"/>
                <w:b/>
                <w:color w:val="1D1B11"/>
              </w:rPr>
              <w:t>Тема 2.</w:t>
            </w:r>
            <w:r w:rsidRPr="00622333">
              <w:rPr>
                <w:rFonts w:ascii="Times New Roman" w:hAnsi="Times New Roman" w:cs="Times New Roman"/>
                <w:color w:val="1D1B11"/>
              </w:rPr>
              <w:t xml:space="preserve"> Змі</w:t>
            </w:r>
            <w:proofErr w:type="gramStart"/>
            <w:r w:rsidRPr="00622333">
              <w:rPr>
                <w:rFonts w:ascii="Times New Roman" w:hAnsi="Times New Roman" w:cs="Times New Roman"/>
                <w:color w:val="1D1B11"/>
              </w:rPr>
              <w:t>ст</w:t>
            </w:r>
            <w:proofErr w:type="gramEnd"/>
            <w:r w:rsidRPr="00622333">
              <w:rPr>
                <w:rFonts w:ascii="Times New Roman" w:hAnsi="Times New Roman" w:cs="Times New Roman"/>
                <w:color w:val="1D1B11"/>
              </w:rPr>
              <w:t xml:space="preserve"> навчального предмета </w:t>
            </w:r>
            <w:r w:rsidRPr="00622333">
              <w:rPr>
                <w:rFonts w:ascii="Times New Roman" w:hAnsi="Times New Roman" w:cs="Times New Roman"/>
                <w:color w:val="1D1B11"/>
                <w:lang w:val="uk-UA"/>
              </w:rPr>
              <w:t xml:space="preserve">   </w:t>
            </w:r>
            <w:r w:rsidRPr="00622333">
              <w:rPr>
                <w:rFonts w:ascii="Times New Roman" w:hAnsi="Times New Roman" w:cs="Times New Roman"/>
                <w:color w:val="1D1B11"/>
              </w:rPr>
              <w:t>“</w:t>
            </w:r>
            <w:r w:rsidR="00485752" w:rsidRPr="00622333">
              <w:rPr>
                <w:rFonts w:ascii="Times New Roman" w:hAnsi="Times New Roman" w:cs="Times New Roman"/>
                <w:color w:val="1D1B11"/>
                <w:lang w:val="uk-UA"/>
              </w:rPr>
              <w:t>українська</w:t>
            </w:r>
            <w:r w:rsidRPr="00622333">
              <w:rPr>
                <w:rFonts w:ascii="Times New Roman" w:hAnsi="Times New Roman" w:cs="Times New Roman"/>
                <w:color w:val="1D1B11"/>
              </w:rPr>
              <w:t xml:space="preserve"> література” і етапи літературної освіти в </w:t>
            </w:r>
            <w:r w:rsidRPr="00622333">
              <w:rPr>
                <w:rFonts w:ascii="Times New Roman" w:hAnsi="Times New Roman" w:cs="Times New Roman"/>
                <w:color w:val="1D1B11"/>
              </w:rPr>
              <w:lastRenderedPageBreak/>
              <w:t>школах України</w:t>
            </w:r>
            <w:r w:rsidRPr="00622333">
              <w:rPr>
                <w:rFonts w:ascii="Times New Roman" w:hAnsi="Times New Roman" w:cs="Times New Roman"/>
                <w:color w:val="1D1B11"/>
                <w:lang w:val="uk-UA"/>
              </w:rPr>
              <w:t xml:space="preserve">. </w:t>
            </w:r>
            <w:r w:rsidRPr="00622333">
              <w:rPr>
                <w:rStyle w:val="FontStyle13"/>
                <w:color w:val="171717" w:themeColor="background2" w:themeShade="1A"/>
                <w:sz w:val="22"/>
                <w:szCs w:val="22"/>
                <w:lang w:val="uk-UA" w:eastAsia="uk-UA"/>
              </w:rPr>
              <w:t>Інклюзивна освіта: сутність, поняття, термінологія.</w:t>
            </w:r>
          </w:p>
        </w:tc>
        <w:tc>
          <w:tcPr>
            <w:tcW w:w="2977" w:type="dxa"/>
            <w:vAlign w:val="center"/>
          </w:tcPr>
          <w:p w:rsidR="00C743BF" w:rsidRPr="004A47C1" w:rsidRDefault="00C743BF" w:rsidP="00E33A8B">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lastRenderedPageBreak/>
              <w:t>Лекційне заняття</w:t>
            </w:r>
          </w:p>
          <w:p w:rsidR="00C743BF" w:rsidRDefault="00C743BF" w:rsidP="00E33A8B">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(2 год.)</w:t>
            </w:r>
          </w:p>
          <w:p w:rsidR="00E33A8B" w:rsidRPr="004A47C1" w:rsidRDefault="00E33A8B" w:rsidP="00C743BF">
            <w:pPr>
              <w:pStyle w:val="11"/>
              <w:spacing w:line="240" w:lineRule="auto"/>
              <w:rPr>
                <w:rFonts w:ascii="Times New Roman" w:hAnsi="Times New Roman" w:cs="Times New Roman"/>
                <w:color w:val="000000"/>
                <w:sz w:val="24"/>
                <w:szCs w:val="24"/>
                <w:lang w:val="uk-UA"/>
              </w:rPr>
            </w:pPr>
          </w:p>
          <w:p w:rsidR="00EF264A" w:rsidRDefault="00826321" w:rsidP="00E33A8B">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 xml:space="preserve">Семінарське </w:t>
            </w:r>
            <w:r w:rsidR="00EF264A" w:rsidRPr="004A47C1">
              <w:rPr>
                <w:rFonts w:ascii="Times New Roman" w:hAnsi="Times New Roman" w:cs="Times New Roman"/>
                <w:color w:val="000000"/>
                <w:sz w:val="24"/>
                <w:szCs w:val="24"/>
                <w:lang w:val="uk-UA"/>
              </w:rPr>
              <w:t>заняття (2 год.)</w:t>
            </w:r>
          </w:p>
          <w:p w:rsidR="00E55C6A" w:rsidRDefault="00E55C6A" w:rsidP="00C743BF">
            <w:pPr>
              <w:pStyle w:val="11"/>
              <w:spacing w:line="240" w:lineRule="auto"/>
              <w:rPr>
                <w:rFonts w:ascii="Times New Roman" w:hAnsi="Times New Roman" w:cs="Times New Roman"/>
                <w:color w:val="000000"/>
                <w:sz w:val="24"/>
                <w:szCs w:val="24"/>
                <w:lang w:val="uk-UA"/>
              </w:rPr>
            </w:pPr>
          </w:p>
          <w:p w:rsidR="00E55C6A" w:rsidRPr="004A47C1" w:rsidRDefault="00E55C6A" w:rsidP="00C743BF">
            <w:pPr>
              <w:pStyle w:val="11"/>
              <w:spacing w:line="240" w:lineRule="auto"/>
              <w:rPr>
                <w:rFonts w:ascii="Times New Roman" w:hAnsi="Times New Roman" w:cs="Times New Roman"/>
                <w:color w:val="000000"/>
                <w:sz w:val="24"/>
                <w:szCs w:val="24"/>
                <w:lang w:val="uk-UA"/>
              </w:rPr>
            </w:pPr>
          </w:p>
          <w:p w:rsidR="006C508B" w:rsidRPr="004A47C1" w:rsidRDefault="00EF264A" w:rsidP="00E33A8B">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lastRenderedPageBreak/>
              <w:t>Самостійна робота</w:t>
            </w:r>
          </w:p>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r w:rsidRPr="004A47C1">
              <w:rPr>
                <w:rFonts w:ascii="Times New Roman" w:hAnsi="Times New Roman" w:cs="Times New Roman"/>
                <w:color w:val="000000"/>
                <w:sz w:val="24"/>
                <w:szCs w:val="24"/>
                <w:lang w:val="uk-UA"/>
              </w:rPr>
              <w:t xml:space="preserve"> (</w:t>
            </w:r>
            <w:r w:rsidR="00A50988">
              <w:rPr>
                <w:rFonts w:ascii="Times New Roman" w:hAnsi="Times New Roman" w:cs="Times New Roman"/>
                <w:color w:val="000000"/>
                <w:sz w:val="24"/>
                <w:szCs w:val="24"/>
                <w:lang w:val="uk-UA"/>
              </w:rPr>
              <w:t>2</w:t>
            </w:r>
            <w:r w:rsidRPr="004A47C1">
              <w:rPr>
                <w:rFonts w:ascii="Times New Roman" w:hAnsi="Times New Roman" w:cs="Times New Roman"/>
                <w:color w:val="000000"/>
                <w:sz w:val="24"/>
                <w:szCs w:val="24"/>
                <w:lang w:val="uk-UA"/>
              </w:rPr>
              <w:t> год.)</w:t>
            </w:r>
          </w:p>
        </w:tc>
        <w:tc>
          <w:tcPr>
            <w:tcW w:w="1701" w:type="dxa"/>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lastRenderedPageBreak/>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9, 12–15; 17,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F264A" w:rsidRPr="00622333" w:rsidRDefault="005542F6" w:rsidP="005542F6">
            <w:pPr>
              <w:pStyle w:val="11"/>
              <w:spacing w:line="240" w:lineRule="auto"/>
              <w:jc w:val="center"/>
              <w:rPr>
                <w:rFonts w:ascii="Times New Roman" w:hAnsi="Times New Roman" w:cs="Times New Roman"/>
                <w:color w:val="FF00FF"/>
                <w:sz w:val="24"/>
                <w:szCs w:val="24"/>
                <w:highlight w:val="yellow"/>
                <w:lang w:val="en-US"/>
              </w:rPr>
            </w:pPr>
            <w:r>
              <w:rPr>
                <w:color w:val="000000"/>
                <w:lang w:val="uk-UA"/>
              </w:rPr>
              <w:t xml:space="preserve">1–3; 6–9; 14; </w:t>
            </w:r>
            <w:r>
              <w:rPr>
                <w:color w:val="000000"/>
                <w:lang w:val="uk-UA"/>
              </w:rPr>
              <w:lastRenderedPageBreak/>
              <w:t>16</w:t>
            </w:r>
          </w:p>
        </w:tc>
        <w:tc>
          <w:tcPr>
            <w:tcW w:w="1381" w:type="dxa"/>
            <w:vAlign w:val="center"/>
          </w:tcPr>
          <w:p w:rsidR="00A51461" w:rsidRPr="00A51461" w:rsidRDefault="00A51461" w:rsidP="00A51461">
            <w:pPr>
              <w:jc w:val="both"/>
              <w:rPr>
                <w:sz w:val="22"/>
                <w:szCs w:val="22"/>
                <w:lang w:val="uk-UA"/>
              </w:rPr>
            </w:pPr>
            <w:r>
              <w:rPr>
                <w:sz w:val="22"/>
                <w:szCs w:val="22"/>
              </w:rPr>
              <w:lastRenderedPageBreak/>
              <w:t>Проаналізу</w:t>
            </w:r>
            <w:r>
              <w:rPr>
                <w:sz w:val="22"/>
                <w:szCs w:val="22"/>
                <w:lang w:val="uk-UA"/>
              </w:rPr>
              <w:t>ва</w:t>
            </w:r>
            <w:r>
              <w:rPr>
                <w:sz w:val="22"/>
                <w:szCs w:val="22"/>
              </w:rPr>
              <w:t>т</w:t>
            </w:r>
            <w:r>
              <w:rPr>
                <w:sz w:val="22"/>
                <w:szCs w:val="22"/>
                <w:lang w:val="uk-UA"/>
              </w:rPr>
              <w:t>и</w:t>
            </w:r>
            <w:r w:rsidRPr="00A51461">
              <w:rPr>
                <w:sz w:val="22"/>
                <w:szCs w:val="22"/>
              </w:rPr>
              <w:t xml:space="preserve"> основні принципи укладання чинних програм з</w:t>
            </w:r>
            <w:r w:rsidRPr="00A51461">
              <w:rPr>
                <w:sz w:val="22"/>
                <w:szCs w:val="22"/>
                <w:lang w:val="uk-UA"/>
              </w:rPr>
              <w:t>арубіжної</w:t>
            </w:r>
            <w:r>
              <w:rPr>
                <w:sz w:val="22"/>
                <w:szCs w:val="22"/>
              </w:rPr>
              <w:t xml:space="preserve"> літератури </w:t>
            </w:r>
            <w:r>
              <w:rPr>
                <w:sz w:val="22"/>
                <w:szCs w:val="22"/>
              </w:rPr>
              <w:lastRenderedPageBreak/>
              <w:t>для 5</w:t>
            </w:r>
            <w:r>
              <w:rPr>
                <w:sz w:val="22"/>
                <w:szCs w:val="22"/>
                <w:lang w:val="uk-UA"/>
              </w:rPr>
              <w:t>–9 кл.</w:t>
            </w:r>
          </w:p>
          <w:p w:rsidR="00EF264A" w:rsidRPr="00A51461" w:rsidRDefault="00A51461" w:rsidP="00A51461">
            <w:pPr>
              <w:jc w:val="both"/>
              <w:rPr>
                <w:sz w:val="22"/>
                <w:szCs w:val="22"/>
                <w:lang w:val="uk-UA"/>
              </w:rPr>
            </w:pPr>
            <w:r w:rsidRPr="00A51461">
              <w:rPr>
                <w:sz w:val="22"/>
                <w:szCs w:val="22"/>
              </w:rPr>
              <w:t>Скласти календарне планування д</w:t>
            </w:r>
            <w:r>
              <w:rPr>
                <w:sz w:val="22"/>
                <w:szCs w:val="22"/>
              </w:rPr>
              <w:t>ля 5 класу (на перший семестр).</w:t>
            </w:r>
          </w:p>
        </w:tc>
        <w:tc>
          <w:tcPr>
            <w:tcW w:w="1134" w:type="dxa"/>
            <w:vAlign w:val="center"/>
          </w:tcPr>
          <w:p w:rsidR="00EF264A" w:rsidRPr="004A47C1" w:rsidRDefault="00EF264A" w:rsidP="007E6C38">
            <w:pPr>
              <w:pStyle w:val="11"/>
              <w:spacing w:line="240" w:lineRule="auto"/>
              <w:jc w:val="center"/>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lastRenderedPageBreak/>
              <w:t>5</w:t>
            </w:r>
          </w:p>
        </w:tc>
        <w:tc>
          <w:tcPr>
            <w:tcW w:w="1276" w:type="dxa"/>
            <w:vAlign w:val="center"/>
          </w:tcPr>
          <w:p w:rsidR="00EF264A" w:rsidRPr="004A47C1" w:rsidRDefault="00A51461" w:rsidP="004A47C1">
            <w:pPr>
              <w:pStyle w:val="11"/>
              <w:spacing w:line="240" w:lineRule="auto"/>
              <w:jc w:val="both"/>
              <w:rPr>
                <w:rFonts w:ascii="Times New Roman" w:hAnsi="Times New Roman" w:cs="Times New Roman"/>
                <w:sz w:val="24"/>
                <w:szCs w:val="24"/>
                <w:highlight w:val="yellow"/>
                <w:lang w:val="uk-UA"/>
              </w:rPr>
            </w:pPr>
            <w:r>
              <w:rPr>
                <w:rFonts w:ascii="Times New Roman" w:hAnsi="Times New Roman" w:cs="Times New Roman"/>
                <w:sz w:val="24"/>
                <w:szCs w:val="24"/>
                <w:lang w:val="uk-UA"/>
              </w:rPr>
              <w:t>в</w:t>
            </w:r>
            <w:r w:rsidR="00EF264A" w:rsidRPr="004A47C1">
              <w:rPr>
                <w:rFonts w:ascii="Times New Roman" w:hAnsi="Times New Roman" w:cs="Times New Roman"/>
                <w:sz w:val="24"/>
                <w:szCs w:val="24"/>
                <w:lang w:val="uk-UA"/>
              </w:rPr>
              <w:t xml:space="preserve">продовж </w:t>
            </w:r>
            <w:r w:rsidR="004A47C1">
              <w:rPr>
                <w:rFonts w:ascii="Times New Roman" w:hAnsi="Times New Roman" w:cs="Times New Roman"/>
                <w:sz w:val="24"/>
                <w:szCs w:val="24"/>
                <w:lang w:val="uk-UA"/>
              </w:rPr>
              <w:t>с</w:t>
            </w:r>
            <w:r w:rsidR="00EF264A" w:rsidRPr="004A47C1">
              <w:rPr>
                <w:rFonts w:ascii="Times New Roman" w:hAnsi="Times New Roman" w:cs="Times New Roman"/>
                <w:sz w:val="24"/>
                <w:szCs w:val="24"/>
                <w:lang w:val="uk-UA"/>
              </w:rPr>
              <w:t>ьо</w:t>
            </w:r>
            <w:r w:rsidR="004A47C1">
              <w:rPr>
                <w:rFonts w:ascii="Times New Roman" w:hAnsi="Times New Roman" w:cs="Times New Roman"/>
                <w:sz w:val="24"/>
                <w:szCs w:val="24"/>
                <w:lang w:val="uk-UA"/>
              </w:rPr>
              <w:t>мо</w:t>
            </w:r>
            <w:r w:rsidR="00EF264A" w:rsidRPr="004A47C1">
              <w:rPr>
                <w:rFonts w:ascii="Times New Roman" w:hAnsi="Times New Roman" w:cs="Times New Roman"/>
                <w:sz w:val="24"/>
                <w:szCs w:val="24"/>
                <w:lang w:val="uk-UA"/>
              </w:rPr>
              <w:t>го навчального семестру (перший періодичн</w:t>
            </w:r>
            <w:r w:rsidR="00EF264A" w:rsidRPr="004A47C1">
              <w:rPr>
                <w:rFonts w:ascii="Times New Roman" w:hAnsi="Times New Roman" w:cs="Times New Roman"/>
                <w:sz w:val="24"/>
                <w:szCs w:val="24"/>
                <w:lang w:val="uk-UA"/>
              </w:rPr>
              <w:lastRenderedPageBreak/>
              <w:t>ий контроль)</w:t>
            </w:r>
          </w:p>
        </w:tc>
      </w:tr>
      <w:tr w:rsidR="00EF264A" w:rsidRPr="00C743BF" w:rsidTr="00F84FD7">
        <w:trPr>
          <w:trHeight w:val="608"/>
        </w:trPr>
        <w:tc>
          <w:tcPr>
            <w:tcW w:w="993" w:type="dxa"/>
            <w:tcMar>
              <w:top w:w="100" w:type="dxa"/>
              <w:left w:w="100" w:type="dxa"/>
              <w:bottom w:w="100" w:type="dxa"/>
              <w:right w:w="100" w:type="dxa"/>
            </w:tcMar>
            <w:vAlign w:val="center"/>
          </w:tcPr>
          <w:p w:rsidR="00EF264A" w:rsidRPr="00C743BF" w:rsidRDefault="00274D68"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lastRenderedPageBreak/>
              <w:t>4</w:t>
            </w:r>
          </w:p>
        </w:tc>
        <w:tc>
          <w:tcPr>
            <w:tcW w:w="1559" w:type="dxa"/>
            <w:vAlign w:val="center"/>
          </w:tcPr>
          <w:p w:rsidR="00F84FD7" w:rsidRPr="00622333" w:rsidRDefault="00F84FD7" w:rsidP="007E6C38">
            <w:pPr>
              <w:pStyle w:val="11"/>
              <w:spacing w:line="240" w:lineRule="auto"/>
              <w:jc w:val="both"/>
              <w:rPr>
                <w:rFonts w:ascii="Times New Roman" w:hAnsi="Times New Roman" w:cs="Times New Roman"/>
                <w:color w:val="1D1B11"/>
                <w:lang w:val="uk-UA"/>
              </w:rPr>
            </w:pPr>
            <w:r w:rsidRPr="00622333">
              <w:rPr>
                <w:rFonts w:ascii="Times New Roman" w:hAnsi="Times New Roman" w:cs="Times New Roman"/>
                <w:b/>
                <w:color w:val="1D1B11"/>
              </w:rPr>
              <w:t>Тема</w:t>
            </w:r>
            <w:r w:rsidRPr="00622333">
              <w:rPr>
                <w:rFonts w:ascii="Times New Roman" w:hAnsi="Times New Roman" w:cs="Times New Roman"/>
                <w:b/>
                <w:color w:val="1D1B11"/>
                <w:lang w:val="uk-UA"/>
              </w:rPr>
              <w:t xml:space="preserve"> 1.</w:t>
            </w:r>
            <w:r w:rsidRPr="00622333">
              <w:rPr>
                <w:rFonts w:ascii="Times New Roman" w:hAnsi="Times New Roman" w:cs="Times New Roman"/>
                <w:color w:val="1D1B11"/>
                <w:lang w:val="uk-UA"/>
              </w:rPr>
              <w:t xml:space="preserve"> Планування уроків з літератури в середніх класах </w:t>
            </w:r>
          </w:p>
          <w:p w:rsidR="00F84FD7" w:rsidRPr="00622333" w:rsidRDefault="00F84FD7" w:rsidP="007E6C38">
            <w:pPr>
              <w:pStyle w:val="11"/>
              <w:spacing w:line="240" w:lineRule="auto"/>
              <w:jc w:val="both"/>
              <w:rPr>
                <w:rFonts w:ascii="Times New Roman" w:hAnsi="Times New Roman" w:cs="Times New Roman"/>
                <w:color w:val="1D1B11"/>
                <w:lang w:val="uk-UA"/>
              </w:rPr>
            </w:pPr>
          </w:p>
          <w:p w:rsidR="00EF264A" w:rsidRPr="00622333" w:rsidRDefault="00F84FD7" w:rsidP="00485752">
            <w:pPr>
              <w:pStyle w:val="11"/>
              <w:spacing w:line="240" w:lineRule="auto"/>
              <w:jc w:val="both"/>
              <w:rPr>
                <w:rFonts w:ascii="Times New Roman" w:hAnsi="Times New Roman" w:cs="Times New Roman"/>
                <w:highlight w:val="yellow"/>
                <w:lang w:val="uk-UA"/>
              </w:rPr>
            </w:pPr>
            <w:r w:rsidRPr="00622333">
              <w:rPr>
                <w:rFonts w:ascii="Times New Roman" w:hAnsi="Times New Roman" w:cs="Times New Roman"/>
                <w:b/>
                <w:color w:val="1D1B11"/>
              </w:rPr>
              <w:t>Тема</w:t>
            </w:r>
            <w:r w:rsidR="001D495F" w:rsidRPr="00622333">
              <w:rPr>
                <w:rFonts w:ascii="Times New Roman" w:hAnsi="Times New Roman" w:cs="Times New Roman"/>
                <w:b/>
                <w:color w:val="1D1B11"/>
              </w:rPr>
              <w:t xml:space="preserve"> 3.</w:t>
            </w:r>
            <w:r w:rsidR="001D495F" w:rsidRPr="00622333">
              <w:rPr>
                <w:rFonts w:ascii="Times New Roman" w:hAnsi="Times New Roman" w:cs="Times New Roman"/>
                <w:color w:val="1D1B11"/>
                <w:lang w:val="uk-UA"/>
              </w:rPr>
              <w:t xml:space="preserve"> Формування методики вивчення </w:t>
            </w:r>
            <w:r w:rsidR="00485752" w:rsidRPr="00622333">
              <w:rPr>
                <w:rFonts w:ascii="Times New Roman" w:hAnsi="Times New Roman" w:cs="Times New Roman"/>
                <w:color w:val="1D1B11"/>
                <w:lang w:val="uk-UA"/>
              </w:rPr>
              <w:t xml:space="preserve">української </w:t>
            </w:r>
            <w:r w:rsidR="001D495F" w:rsidRPr="00622333">
              <w:rPr>
                <w:rFonts w:ascii="Times New Roman" w:hAnsi="Times New Roman" w:cs="Times New Roman"/>
                <w:color w:val="1D1B11"/>
                <w:lang w:val="uk-UA"/>
              </w:rPr>
              <w:t>літератури як науки</w:t>
            </w:r>
          </w:p>
        </w:tc>
        <w:tc>
          <w:tcPr>
            <w:tcW w:w="2977" w:type="dxa"/>
            <w:vAlign w:val="center"/>
          </w:tcPr>
          <w:p w:rsidR="00F84FD7" w:rsidRDefault="00F84FD7"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заняття </w:t>
            </w:r>
          </w:p>
          <w:p w:rsidR="00F84FD7" w:rsidRDefault="00F84FD7"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F84FD7" w:rsidRDefault="00F84FD7" w:rsidP="007E6C38">
            <w:pPr>
              <w:pStyle w:val="11"/>
              <w:spacing w:line="240" w:lineRule="auto"/>
              <w:jc w:val="center"/>
              <w:rPr>
                <w:rFonts w:ascii="Times New Roman" w:hAnsi="Times New Roman" w:cs="Times New Roman"/>
                <w:color w:val="000000"/>
                <w:sz w:val="24"/>
                <w:szCs w:val="24"/>
                <w:lang w:val="uk-UA"/>
              </w:rPr>
            </w:pPr>
          </w:p>
          <w:p w:rsidR="00E33A8B" w:rsidRDefault="00E33A8B" w:rsidP="007E6C38">
            <w:pPr>
              <w:pStyle w:val="11"/>
              <w:spacing w:line="240" w:lineRule="auto"/>
              <w:jc w:val="center"/>
              <w:rPr>
                <w:rFonts w:ascii="Times New Roman" w:hAnsi="Times New Roman" w:cs="Times New Roman"/>
                <w:color w:val="000000"/>
                <w:sz w:val="24"/>
                <w:szCs w:val="24"/>
                <w:lang w:val="uk-UA"/>
              </w:rPr>
            </w:pPr>
          </w:p>
          <w:p w:rsidR="00E33A8B" w:rsidRDefault="006C508B" w:rsidP="007E6C38">
            <w:pPr>
              <w:pStyle w:val="11"/>
              <w:spacing w:line="240" w:lineRule="auto"/>
              <w:jc w:val="center"/>
              <w:rPr>
                <w:rFonts w:ascii="Times New Roman" w:hAnsi="Times New Roman" w:cs="Times New Roman"/>
                <w:color w:val="000000"/>
                <w:sz w:val="24"/>
                <w:szCs w:val="24"/>
                <w:lang w:val="uk-UA"/>
              </w:rPr>
            </w:pPr>
            <w:r w:rsidRPr="006C508B">
              <w:rPr>
                <w:rFonts w:ascii="Times New Roman" w:hAnsi="Times New Roman" w:cs="Times New Roman"/>
                <w:color w:val="000000"/>
                <w:sz w:val="24"/>
                <w:szCs w:val="24"/>
                <w:lang w:val="uk-UA"/>
              </w:rPr>
              <w:t xml:space="preserve">Самостійна робота </w:t>
            </w:r>
          </w:p>
          <w:p w:rsidR="00EF264A" w:rsidRPr="00E33A8B" w:rsidRDefault="00274D68" w:rsidP="00E33A8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w:t>
            </w:r>
            <w:r w:rsidR="00211B4F">
              <w:rPr>
                <w:rFonts w:ascii="Times New Roman" w:hAnsi="Times New Roman" w:cs="Times New Roman"/>
                <w:color w:val="000000"/>
                <w:sz w:val="24"/>
                <w:szCs w:val="24"/>
                <w:lang w:val="uk-UA"/>
              </w:rPr>
              <w:t xml:space="preserve"> </w:t>
            </w:r>
            <w:r w:rsidR="00EF264A" w:rsidRPr="006C508B">
              <w:rPr>
                <w:rFonts w:ascii="Times New Roman" w:hAnsi="Times New Roman" w:cs="Times New Roman"/>
                <w:color w:val="000000"/>
                <w:sz w:val="24"/>
                <w:szCs w:val="24"/>
                <w:lang w:val="uk-UA"/>
              </w:rPr>
              <w:t>год.)</w:t>
            </w:r>
          </w:p>
        </w:tc>
        <w:tc>
          <w:tcPr>
            <w:tcW w:w="1701" w:type="dxa"/>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9, 12–15; 17,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F264A" w:rsidRPr="00622333" w:rsidRDefault="005542F6" w:rsidP="005542F6">
            <w:pPr>
              <w:pStyle w:val="11"/>
              <w:spacing w:line="240" w:lineRule="auto"/>
              <w:jc w:val="center"/>
              <w:rPr>
                <w:rFonts w:ascii="Times New Roman" w:hAnsi="Times New Roman" w:cs="Times New Roman"/>
                <w:color w:val="FF00FF"/>
                <w:sz w:val="24"/>
                <w:szCs w:val="24"/>
                <w:highlight w:val="yellow"/>
                <w:lang w:val="uk-UA"/>
              </w:rPr>
            </w:pPr>
            <w:r>
              <w:rPr>
                <w:color w:val="000000"/>
                <w:lang w:val="uk-UA"/>
              </w:rPr>
              <w:t>1–3; 6–9; 14; 16</w:t>
            </w:r>
          </w:p>
        </w:tc>
        <w:tc>
          <w:tcPr>
            <w:tcW w:w="1381" w:type="dxa"/>
            <w:vAlign w:val="center"/>
          </w:tcPr>
          <w:p w:rsidR="00F84FD7" w:rsidRDefault="00F84FD7" w:rsidP="00485752">
            <w:pPr>
              <w:pStyle w:val="11"/>
              <w:spacing w:line="240" w:lineRule="auto"/>
              <w:rPr>
                <w:rFonts w:ascii="Times New Roman" w:hAnsi="Times New Roman" w:cs="Times New Roman"/>
                <w:lang w:val="uk-UA"/>
              </w:rPr>
            </w:pPr>
          </w:p>
          <w:p w:rsidR="00485752" w:rsidRDefault="00F84FD7" w:rsidP="007E6C38">
            <w:pPr>
              <w:pStyle w:val="11"/>
              <w:spacing w:line="240" w:lineRule="auto"/>
              <w:jc w:val="center"/>
              <w:rPr>
                <w:rFonts w:ascii="Times New Roman" w:hAnsi="Times New Roman" w:cs="Times New Roman"/>
                <w:lang w:val="uk-UA"/>
              </w:rPr>
            </w:pPr>
            <w:r>
              <w:rPr>
                <w:rFonts w:ascii="Times New Roman" w:hAnsi="Times New Roman" w:cs="Times New Roman"/>
                <w:lang w:val="uk-UA"/>
              </w:rPr>
              <w:t>Опрацювати шкільну програму з української літератури. 5–9 кл.</w:t>
            </w:r>
          </w:p>
          <w:p w:rsidR="00EF264A" w:rsidRPr="00CB04F6" w:rsidRDefault="00485752" w:rsidP="007E6C38">
            <w:pPr>
              <w:pStyle w:val="11"/>
              <w:spacing w:line="240" w:lineRule="auto"/>
              <w:jc w:val="center"/>
              <w:rPr>
                <w:rFonts w:ascii="Times New Roman" w:hAnsi="Times New Roman" w:cs="Times New Roman"/>
                <w:highlight w:val="yellow"/>
                <w:lang w:val="uk-UA"/>
              </w:rPr>
            </w:pPr>
            <w:r w:rsidRPr="00A03E12">
              <w:rPr>
                <w:rFonts w:ascii="Times New Roman" w:hAnsi="Times New Roman" w:cs="Times New Roman"/>
                <w:bCs/>
                <w:color w:val="1D1B11"/>
                <w:sz w:val="24"/>
                <w:szCs w:val="24"/>
              </w:rPr>
              <w:t>Виконати презентацію на тему:</w:t>
            </w:r>
            <w:r>
              <w:rPr>
                <w:rFonts w:ascii="Times New Roman" w:hAnsi="Times New Roman" w:cs="Times New Roman"/>
                <w:b/>
                <w:color w:val="1D1B11"/>
                <w:sz w:val="24"/>
                <w:szCs w:val="24"/>
              </w:rPr>
              <w:t xml:space="preserve"> </w:t>
            </w:r>
            <w:r w:rsidRPr="00945E11">
              <w:rPr>
                <w:rFonts w:ascii="Times New Roman" w:hAnsi="Times New Roman"/>
                <w:bCs/>
                <w:sz w:val="24"/>
                <w:szCs w:val="24"/>
              </w:rPr>
              <w:t xml:space="preserve">Концепція </w:t>
            </w:r>
            <w:proofErr w:type="gramStart"/>
            <w:r w:rsidRPr="00945E11">
              <w:rPr>
                <w:rFonts w:ascii="Times New Roman" w:hAnsi="Times New Roman"/>
                <w:bCs/>
                <w:sz w:val="24"/>
                <w:szCs w:val="24"/>
              </w:rPr>
              <w:t>л</w:t>
            </w:r>
            <w:proofErr w:type="gramEnd"/>
            <w:r w:rsidRPr="00945E11">
              <w:rPr>
                <w:rFonts w:ascii="Times New Roman" w:hAnsi="Times New Roman"/>
                <w:bCs/>
                <w:sz w:val="24"/>
                <w:szCs w:val="24"/>
              </w:rPr>
              <w:t>ітературної освіти</w:t>
            </w:r>
            <w:r>
              <w:rPr>
                <w:rFonts w:ascii="Times New Roman" w:hAnsi="Times New Roman"/>
                <w:bCs/>
                <w:sz w:val="24"/>
                <w:szCs w:val="24"/>
              </w:rPr>
              <w:t xml:space="preserve"> в школах України</w:t>
            </w:r>
          </w:p>
        </w:tc>
        <w:tc>
          <w:tcPr>
            <w:tcW w:w="1134" w:type="dxa"/>
            <w:vAlign w:val="center"/>
          </w:tcPr>
          <w:p w:rsidR="00EF264A" w:rsidRPr="00C743BF" w:rsidRDefault="00E33A8B" w:rsidP="00E33A8B">
            <w:pPr>
              <w:pStyle w:val="11"/>
              <w:spacing w:line="240" w:lineRule="auto"/>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vAlign w:val="center"/>
          </w:tcPr>
          <w:p w:rsidR="00EF264A" w:rsidRPr="00C743BF" w:rsidRDefault="00EF264A" w:rsidP="004A47C1">
            <w:pPr>
              <w:pStyle w:val="11"/>
              <w:spacing w:line="240" w:lineRule="auto"/>
              <w:jc w:val="both"/>
              <w:rPr>
                <w:rFonts w:ascii="Times New Roman" w:hAnsi="Times New Roman" w:cs="Times New Roman"/>
                <w:sz w:val="24"/>
                <w:szCs w:val="24"/>
                <w:lang w:val="uk-UA"/>
              </w:rPr>
            </w:pPr>
            <w:r w:rsidRPr="004A47C1">
              <w:rPr>
                <w:rFonts w:ascii="Times New Roman" w:hAnsi="Times New Roman" w:cs="Times New Roman"/>
                <w:sz w:val="24"/>
                <w:szCs w:val="24"/>
                <w:lang w:val="uk-UA"/>
              </w:rPr>
              <w:t xml:space="preserve">впродовж </w:t>
            </w:r>
            <w:r w:rsidR="004A47C1" w:rsidRPr="004A47C1">
              <w:rPr>
                <w:rFonts w:ascii="Times New Roman" w:hAnsi="Times New Roman" w:cs="Times New Roman"/>
                <w:sz w:val="24"/>
                <w:szCs w:val="24"/>
                <w:lang w:val="uk-UA"/>
              </w:rPr>
              <w:t>сьом</w:t>
            </w:r>
            <w:r w:rsidRPr="004A47C1">
              <w:rPr>
                <w:rFonts w:ascii="Times New Roman" w:hAnsi="Times New Roman" w:cs="Times New Roman"/>
                <w:sz w:val="24"/>
                <w:szCs w:val="24"/>
                <w:lang w:val="uk-UA"/>
              </w:rPr>
              <w:t>ого навчального семестру (перший періодичний контроль)</w:t>
            </w:r>
          </w:p>
        </w:tc>
      </w:tr>
    </w:tbl>
    <w:p w:rsidR="00EF264A" w:rsidRPr="00C743BF" w:rsidRDefault="00EF264A" w:rsidP="007E6C38">
      <w:pPr>
        <w:jc w:val="center"/>
        <w:rPr>
          <w:color w:val="000000"/>
          <w:lang w:val="uk-UA"/>
        </w:rPr>
      </w:pPr>
    </w:p>
    <w:tbl>
      <w:tblPr>
        <w:tblW w:w="1995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993"/>
        <w:gridCol w:w="1523"/>
        <w:gridCol w:w="36"/>
        <w:gridCol w:w="2977"/>
        <w:gridCol w:w="1701"/>
        <w:gridCol w:w="1381"/>
        <w:gridCol w:w="1134"/>
        <w:gridCol w:w="1276"/>
        <w:gridCol w:w="1276"/>
        <w:gridCol w:w="1276"/>
        <w:gridCol w:w="1276"/>
        <w:gridCol w:w="1276"/>
        <w:gridCol w:w="1276"/>
        <w:gridCol w:w="1276"/>
        <w:gridCol w:w="1276"/>
      </w:tblGrid>
      <w:tr w:rsidR="001D495F" w:rsidRPr="00C743BF" w:rsidTr="00E55C6A">
        <w:trPr>
          <w:gridAfter w:val="7"/>
          <w:wAfter w:w="8932" w:type="dxa"/>
          <w:trHeight w:val="608"/>
        </w:trPr>
        <w:tc>
          <w:tcPr>
            <w:tcW w:w="993" w:type="dxa"/>
            <w:tcMar>
              <w:top w:w="100" w:type="dxa"/>
              <w:left w:w="100" w:type="dxa"/>
              <w:bottom w:w="100" w:type="dxa"/>
              <w:right w:w="100" w:type="dxa"/>
            </w:tcMar>
            <w:vAlign w:val="center"/>
          </w:tcPr>
          <w:p w:rsidR="001D495F" w:rsidRPr="00A50988" w:rsidRDefault="00274D68" w:rsidP="007E6C38">
            <w:pPr>
              <w:pStyle w:val="11"/>
              <w:spacing w:line="240" w:lineRule="auto"/>
              <w:jc w:val="center"/>
              <w:rPr>
                <w:rFonts w:ascii="Times New Roman" w:hAnsi="Times New Roman" w:cs="Times New Roman"/>
                <w:b/>
                <w:sz w:val="24"/>
                <w:szCs w:val="24"/>
                <w:highlight w:val="yellow"/>
                <w:lang w:val="uk-UA"/>
              </w:rPr>
            </w:pPr>
            <w:r>
              <w:rPr>
                <w:rFonts w:ascii="Times New Roman" w:hAnsi="Times New Roman" w:cs="Times New Roman"/>
                <w:b/>
                <w:sz w:val="24"/>
                <w:szCs w:val="24"/>
                <w:lang w:val="uk-UA"/>
              </w:rPr>
              <w:t>2</w:t>
            </w:r>
          </w:p>
        </w:tc>
        <w:tc>
          <w:tcPr>
            <w:tcW w:w="1559" w:type="dxa"/>
            <w:gridSpan w:val="2"/>
            <w:vAlign w:val="center"/>
          </w:tcPr>
          <w:p w:rsidR="00485752" w:rsidRPr="00485752" w:rsidRDefault="001D495F" w:rsidP="007E6C38">
            <w:pPr>
              <w:snapToGrid w:val="0"/>
              <w:rPr>
                <w:b/>
                <w:color w:val="1D1B11"/>
                <w:lang w:val="uk-UA"/>
              </w:rPr>
            </w:pPr>
            <w:r w:rsidRPr="00485752">
              <w:rPr>
                <w:b/>
                <w:color w:val="1D1B11"/>
              </w:rPr>
              <w:t>Тема</w:t>
            </w:r>
            <w:r w:rsidR="00A51461" w:rsidRPr="00485752">
              <w:rPr>
                <w:b/>
                <w:color w:val="1D1B11"/>
                <w:lang w:val="uk-UA"/>
              </w:rPr>
              <w:t xml:space="preserve"> </w:t>
            </w:r>
            <w:r w:rsidRPr="00485752">
              <w:rPr>
                <w:b/>
                <w:color w:val="1D1B11"/>
              </w:rPr>
              <w:t>4.</w:t>
            </w:r>
          </w:p>
          <w:p w:rsidR="001D495F" w:rsidRPr="00622333" w:rsidRDefault="001D495F" w:rsidP="007E6C38">
            <w:pPr>
              <w:snapToGrid w:val="0"/>
              <w:rPr>
                <w:color w:val="1D1B11"/>
                <w:sz w:val="22"/>
                <w:szCs w:val="22"/>
                <w:lang w:val="uk-UA"/>
              </w:rPr>
            </w:pPr>
            <w:r w:rsidRPr="00622333">
              <w:rPr>
                <w:color w:val="1D1B11"/>
                <w:sz w:val="22"/>
                <w:szCs w:val="22"/>
              </w:rPr>
              <w:t>Учитель</w:t>
            </w:r>
            <w:r w:rsidRPr="00622333">
              <w:rPr>
                <w:color w:val="1D1B11"/>
                <w:sz w:val="22"/>
                <w:szCs w:val="22"/>
                <w:lang w:val="uk-UA"/>
              </w:rPr>
              <w:t xml:space="preserve"> </w:t>
            </w:r>
            <w:r w:rsidR="00485752" w:rsidRPr="00622333">
              <w:rPr>
                <w:color w:val="1D1B11"/>
                <w:sz w:val="22"/>
                <w:szCs w:val="22"/>
                <w:lang w:val="uk-UA"/>
              </w:rPr>
              <w:t xml:space="preserve">української </w:t>
            </w:r>
            <w:r w:rsidRPr="00622333">
              <w:rPr>
                <w:color w:val="1D1B11"/>
                <w:sz w:val="22"/>
                <w:szCs w:val="22"/>
                <w:lang w:val="uk-UA"/>
              </w:rPr>
              <w:t xml:space="preserve">літератури і </w:t>
            </w:r>
            <w:r w:rsidRPr="00622333">
              <w:rPr>
                <w:color w:val="1D1B11"/>
                <w:sz w:val="22"/>
                <w:szCs w:val="22"/>
              </w:rPr>
              <w:t xml:space="preserve">професійні </w:t>
            </w:r>
            <w:r w:rsidRPr="00622333">
              <w:rPr>
                <w:color w:val="1D1B11"/>
                <w:sz w:val="22"/>
                <w:szCs w:val="22"/>
                <w:lang w:val="uk-UA"/>
              </w:rPr>
              <w:t>вимоги до нього.</w:t>
            </w:r>
          </w:p>
          <w:p w:rsidR="001D495F" w:rsidRPr="00C743BF" w:rsidRDefault="001D495F" w:rsidP="007E6C38">
            <w:pPr>
              <w:pStyle w:val="11"/>
              <w:spacing w:line="240" w:lineRule="auto"/>
              <w:jc w:val="both"/>
              <w:rPr>
                <w:rFonts w:ascii="Times New Roman" w:hAnsi="Times New Roman" w:cs="Times New Roman"/>
                <w:sz w:val="24"/>
                <w:szCs w:val="24"/>
                <w:highlight w:val="yellow"/>
                <w:lang w:val="uk-UA"/>
              </w:rPr>
            </w:pPr>
            <w:r w:rsidRPr="00622333">
              <w:rPr>
                <w:rStyle w:val="FontStyle13"/>
                <w:color w:val="171717" w:themeColor="background2" w:themeShade="1A"/>
                <w:sz w:val="22"/>
                <w:szCs w:val="22"/>
                <w:lang w:val="uk-UA" w:eastAsia="uk-UA"/>
              </w:rPr>
              <w:t>Забезпечення рівного доступу до якісної освіти дітей з особливими потребами.</w:t>
            </w:r>
          </w:p>
        </w:tc>
        <w:tc>
          <w:tcPr>
            <w:tcW w:w="2977" w:type="dxa"/>
            <w:vAlign w:val="center"/>
          </w:tcPr>
          <w:p w:rsidR="00FB21E8" w:rsidRPr="00FB21E8" w:rsidRDefault="006C508B"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1D495F" w:rsidRPr="00C743BF" w:rsidRDefault="00274D6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 xml:space="preserve"> (2</w:t>
            </w:r>
            <w:r w:rsidR="001D495F" w:rsidRPr="00FB21E8">
              <w:rPr>
                <w:rFonts w:ascii="Times New Roman" w:hAnsi="Times New Roman" w:cs="Times New Roman"/>
                <w:color w:val="000000"/>
                <w:sz w:val="24"/>
                <w:szCs w:val="24"/>
                <w:lang w:val="uk-UA"/>
              </w:rPr>
              <w:t> год.)</w:t>
            </w:r>
          </w:p>
        </w:tc>
        <w:tc>
          <w:tcPr>
            <w:tcW w:w="1701" w:type="dxa"/>
            <w:vAlign w:val="center"/>
          </w:tcPr>
          <w:p w:rsidR="005542F6" w:rsidRPr="004A47C1" w:rsidRDefault="005542F6" w:rsidP="005542F6">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5542F6" w:rsidRPr="004834D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5542F6" w:rsidRPr="004834D3" w:rsidRDefault="005542F6" w:rsidP="005542F6">
            <w:pPr>
              <w:pStyle w:val="11"/>
              <w:spacing w:line="240" w:lineRule="auto"/>
              <w:jc w:val="center"/>
              <w:rPr>
                <w:rFonts w:ascii="Times New Roman" w:hAnsi="Times New Roman" w:cs="Times New Roman"/>
                <w:sz w:val="24"/>
                <w:szCs w:val="24"/>
                <w:highlight w:val="yellow"/>
                <w:lang w:val="uk-UA"/>
              </w:rPr>
            </w:pPr>
            <w:r w:rsidRPr="004834D3">
              <w:rPr>
                <w:rFonts w:ascii="Times New Roman" w:hAnsi="Times New Roman" w:cs="Times New Roman"/>
                <w:sz w:val="24"/>
                <w:szCs w:val="24"/>
                <w:shd w:val="clear" w:color="auto" w:fill="FFFFFF"/>
                <w:lang w:val="uk-UA"/>
              </w:rPr>
              <w:t xml:space="preserve">6, 7, </w:t>
            </w:r>
            <w:r>
              <w:rPr>
                <w:rFonts w:ascii="Times New Roman" w:hAnsi="Times New Roman" w:cs="Times New Roman"/>
                <w:sz w:val="24"/>
                <w:szCs w:val="24"/>
                <w:shd w:val="clear" w:color="auto" w:fill="FFFFFF"/>
                <w:lang w:val="uk-UA"/>
              </w:rPr>
              <w:t xml:space="preserve">10, 11, </w:t>
            </w:r>
            <w:r w:rsidRPr="004834D3">
              <w:rPr>
                <w:rFonts w:ascii="Times New Roman" w:hAnsi="Times New Roman" w:cs="Times New Roman"/>
                <w:sz w:val="24"/>
                <w:szCs w:val="24"/>
                <w:shd w:val="clear" w:color="auto" w:fill="FFFFFF"/>
                <w:lang w:val="uk-UA"/>
              </w:rPr>
              <w:t>16, 25</w:t>
            </w:r>
            <w:r>
              <w:rPr>
                <w:rFonts w:ascii="Times New Roman" w:hAnsi="Times New Roman" w:cs="Times New Roman"/>
                <w:sz w:val="24"/>
                <w:szCs w:val="24"/>
                <w:shd w:val="clear" w:color="auto" w:fill="FFFFFF"/>
                <w:lang w:val="uk-UA"/>
              </w:rPr>
              <w:t>; 39</w:t>
            </w:r>
          </w:p>
          <w:p w:rsidR="005542F6" w:rsidRDefault="005542F6" w:rsidP="005542F6">
            <w:pPr>
              <w:shd w:val="clear" w:color="auto" w:fill="FFFFFF"/>
              <w:textAlignment w:val="baseline"/>
              <w:rPr>
                <w:color w:val="000000"/>
                <w:lang w:val="uk-UA"/>
              </w:rPr>
            </w:pPr>
            <w:r w:rsidRPr="004834D3">
              <w:rPr>
                <w:color w:val="000000"/>
                <w:lang w:val="uk-UA"/>
              </w:rPr>
              <w:t>Інформаційні ресурси:</w:t>
            </w:r>
            <w:r w:rsidRPr="004834D3">
              <w:rPr>
                <w:color w:val="000000"/>
                <w:lang w:val="en-US"/>
              </w:rPr>
              <w:t xml:space="preserve"> </w:t>
            </w:r>
          </w:p>
          <w:p w:rsidR="001D495F" w:rsidRPr="00622333" w:rsidRDefault="005542F6" w:rsidP="005542F6">
            <w:pPr>
              <w:pStyle w:val="11"/>
              <w:spacing w:line="240" w:lineRule="auto"/>
              <w:jc w:val="center"/>
              <w:rPr>
                <w:rFonts w:ascii="Times New Roman" w:hAnsi="Times New Roman" w:cs="Times New Roman"/>
                <w:color w:val="FF00FF"/>
                <w:sz w:val="24"/>
                <w:szCs w:val="24"/>
                <w:highlight w:val="yellow"/>
                <w:lang w:val="uk-UA"/>
              </w:rPr>
            </w:pPr>
            <w:r>
              <w:rPr>
                <w:color w:val="000000"/>
                <w:lang w:val="uk-UA"/>
              </w:rPr>
              <w:t>1–3; 6–9; 14; 16</w:t>
            </w:r>
          </w:p>
        </w:tc>
        <w:tc>
          <w:tcPr>
            <w:tcW w:w="1381" w:type="dxa"/>
            <w:vAlign w:val="center"/>
          </w:tcPr>
          <w:p w:rsidR="001D495F" w:rsidRPr="00CB04F6" w:rsidRDefault="004A47C1"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t>Відповіді на питання, тестові завдання</w:t>
            </w:r>
          </w:p>
        </w:tc>
        <w:tc>
          <w:tcPr>
            <w:tcW w:w="1134" w:type="dxa"/>
            <w:vAlign w:val="center"/>
          </w:tcPr>
          <w:p w:rsidR="001D495F" w:rsidRPr="00C743BF" w:rsidRDefault="001D495F" w:rsidP="007E6C38">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1D495F" w:rsidRPr="00C743BF" w:rsidRDefault="004A47C1" w:rsidP="007E6C38">
            <w:pPr>
              <w:pStyle w:val="11"/>
              <w:spacing w:line="240" w:lineRule="auto"/>
              <w:jc w:val="both"/>
              <w:rPr>
                <w:rFonts w:ascii="Times New Roman" w:hAnsi="Times New Roman" w:cs="Times New Roman"/>
                <w:sz w:val="24"/>
                <w:szCs w:val="24"/>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1D495F"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D495F" w:rsidRPr="00A50988" w:rsidRDefault="00A50988" w:rsidP="007E6C38">
            <w:pPr>
              <w:pStyle w:val="11"/>
              <w:spacing w:line="240" w:lineRule="auto"/>
              <w:jc w:val="center"/>
              <w:rPr>
                <w:rFonts w:ascii="Times New Roman" w:hAnsi="Times New Roman" w:cs="Times New Roman"/>
                <w:b/>
                <w:sz w:val="24"/>
                <w:szCs w:val="24"/>
                <w:highlight w:val="yellow"/>
                <w:lang w:val="uk-UA"/>
              </w:rPr>
            </w:pPr>
            <w:r w:rsidRPr="00A50988">
              <w:rPr>
                <w:rFonts w:ascii="Times New Roman" w:hAnsi="Times New Roman" w:cs="Times New Roman"/>
                <w:b/>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826321" w:rsidRPr="00485752" w:rsidRDefault="00826321" w:rsidP="007E6C38">
            <w:pPr>
              <w:pStyle w:val="11"/>
              <w:spacing w:line="240" w:lineRule="auto"/>
              <w:jc w:val="both"/>
              <w:rPr>
                <w:rFonts w:ascii="Times New Roman" w:hAnsi="Times New Roman" w:cs="Times New Roman"/>
                <w:b/>
                <w:color w:val="1D1B11"/>
                <w:sz w:val="24"/>
                <w:szCs w:val="24"/>
                <w:lang w:val="uk-UA"/>
              </w:rPr>
            </w:pPr>
            <w:r w:rsidRPr="00485752">
              <w:rPr>
                <w:rFonts w:ascii="Times New Roman" w:hAnsi="Times New Roman" w:cs="Times New Roman"/>
                <w:b/>
                <w:color w:val="1D1B11"/>
                <w:sz w:val="24"/>
                <w:szCs w:val="24"/>
              </w:rPr>
              <w:t>Тема</w:t>
            </w:r>
            <w:r w:rsidRPr="00485752">
              <w:rPr>
                <w:rFonts w:ascii="Times New Roman" w:hAnsi="Times New Roman" w:cs="Times New Roman"/>
                <w:b/>
                <w:color w:val="1D1B11"/>
                <w:sz w:val="24"/>
                <w:szCs w:val="24"/>
                <w:lang w:val="uk-UA"/>
              </w:rPr>
              <w:t xml:space="preserve"> </w:t>
            </w:r>
            <w:r w:rsidR="001D495F" w:rsidRPr="00485752">
              <w:rPr>
                <w:rFonts w:ascii="Times New Roman" w:hAnsi="Times New Roman" w:cs="Times New Roman"/>
                <w:b/>
                <w:color w:val="1D1B11"/>
                <w:sz w:val="24"/>
                <w:szCs w:val="24"/>
              </w:rPr>
              <w:t>5.</w:t>
            </w:r>
          </w:p>
          <w:p w:rsidR="001D495F" w:rsidRDefault="001D495F" w:rsidP="00485752">
            <w:pPr>
              <w:pStyle w:val="11"/>
              <w:spacing w:line="240" w:lineRule="auto"/>
              <w:jc w:val="both"/>
              <w:rPr>
                <w:rFonts w:ascii="Times New Roman" w:hAnsi="Times New Roman" w:cs="Times New Roman"/>
                <w:color w:val="1D1B11"/>
                <w:sz w:val="24"/>
                <w:szCs w:val="24"/>
                <w:lang w:val="uk-UA"/>
              </w:rPr>
            </w:pPr>
            <w:r w:rsidRPr="00C743BF">
              <w:rPr>
                <w:rFonts w:ascii="Times New Roman" w:hAnsi="Times New Roman" w:cs="Times New Roman"/>
                <w:color w:val="1D1B11"/>
                <w:sz w:val="24"/>
                <w:szCs w:val="24"/>
              </w:rPr>
              <w:t xml:space="preserve">Аналіз </w:t>
            </w:r>
            <w:r w:rsidR="00485752">
              <w:rPr>
                <w:rFonts w:ascii="Times New Roman" w:hAnsi="Times New Roman" w:cs="Times New Roman"/>
                <w:color w:val="1D1B11"/>
                <w:sz w:val="24"/>
                <w:szCs w:val="24"/>
                <w:lang w:val="uk-UA"/>
              </w:rPr>
              <w:t xml:space="preserve">шкільних </w:t>
            </w:r>
            <w:proofErr w:type="gramStart"/>
            <w:r w:rsidRPr="00C743BF">
              <w:rPr>
                <w:rFonts w:ascii="Times New Roman" w:hAnsi="Times New Roman" w:cs="Times New Roman"/>
                <w:color w:val="1D1B11"/>
                <w:sz w:val="24"/>
                <w:szCs w:val="24"/>
              </w:rPr>
              <w:t>п</w:t>
            </w:r>
            <w:proofErr w:type="gramEnd"/>
            <w:r w:rsidRPr="00C743BF">
              <w:rPr>
                <w:rFonts w:ascii="Times New Roman" w:hAnsi="Times New Roman" w:cs="Times New Roman"/>
                <w:color w:val="1D1B11"/>
                <w:sz w:val="24"/>
                <w:szCs w:val="24"/>
              </w:rPr>
              <w:t>ідручників</w:t>
            </w:r>
          </w:p>
          <w:p w:rsidR="00485752" w:rsidRPr="00485752" w:rsidRDefault="00485752" w:rsidP="00485752">
            <w:pPr>
              <w:jc w:val="both"/>
              <w:rPr>
                <w:color w:val="262626"/>
              </w:rPr>
            </w:pPr>
            <w:r w:rsidRPr="00485752">
              <w:rPr>
                <w:color w:val="262626"/>
              </w:rPr>
              <w:t xml:space="preserve">Аналіз </w:t>
            </w:r>
            <w:proofErr w:type="gramStart"/>
            <w:r w:rsidRPr="00485752">
              <w:rPr>
                <w:color w:val="262626"/>
              </w:rPr>
              <w:t>п</w:t>
            </w:r>
            <w:proofErr w:type="gramEnd"/>
            <w:r w:rsidRPr="00485752">
              <w:rPr>
                <w:color w:val="262626"/>
              </w:rPr>
              <w:t xml:space="preserve">ідручників для середніх класів. </w:t>
            </w:r>
          </w:p>
          <w:p w:rsidR="00485752" w:rsidRPr="00485752" w:rsidRDefault="00485752" w:rsidP="00485752">
            <w:pPr>
              <w:jc w:val="both"/>
              <w:rPr>
                <w:color w:val="262626"/>
              </w:rPr>
            </w:pPr>
            <w:r w:rsidRPr="00485752">
              <w:rPr>
                <w:color w:val="262626"/>
              </w:rPr>
              <w:t xml:space="preserve">Принципи побудови </w:t>
            </w:r>
            <w:proofErr w:type="gramStart"/>
            <w:r w:rsidRPr="00485752">
              <w:rPr>
                <w:color w:val="262626"/>
              </w:rPr>
              <w:t>п</w:t>
            </w:r>
            <w:proofErr w:type="gramEnd"/>
            <w:r w:rsidRPr="00485752">
              <w:rPr>
                <w:color w:val="262626"/>
              </w:rPr>
              <w:t>ідручників.</w:t>
            </w:r>
          </w:p>
          <w:p w:rsidR="00485752" w:rsidRPr="00E55C6A" w:rsidRDefault="00E55C6A" w:rsidP="00E55C6A">
            <w:pPr>
              <w:jc w:val="both"/>
              <w:rPr>
                <w:color w:val="262626"/>
                <w:lang w:val="uk-UA"/>
              </w:rPr>
            </w:pPr>
            <w:r>
              <w:rPr>
                <w:color w:val="262626"/>
              </w:rPr>
              <w:lastRenderedPageBreak/>
              <w:t>Підручники й</w:t>
            </w:r>
            <w:r w:rsidR="00485752" w:rsidRPr="00945E11">
              <w:rPr>
                <w:color w:val="262626"/>
              </w:rPr>
              <w:t>хрестоматії для старших класів</w:t>
            </w:r>
            <w:proofErr w:type="gramStart"/>
            <w:r w:rsidR="00485752" w:rsidRPr="00945E11">
              <w:rPr>
                <w:color w:val="262626"/>
              </w:rPr>
              <w:t>.А</w:t>
            </w:r>
            <w:proofErr w:type="gramEnd"/>
            <w:r w:rsidR="00485752" w:rsidRPr="00945E11">
              <w:rPr>
                <w:color w:val="262626"/>
              </w:rPr>
              <w:t xml:space="preserve">налітичний огляд шкільних підручників, хрестоматій </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Default="00E55C6A" w:rsidP="007E6C38">
            <w:pPr>
              <w:pStyle w:val="11"/>
              <w:spacing w:line="240" w:lineRule="auto"/>
              <w:jc w:val="center"/>
              <w:rPr>
                <w:rFonts w:ascii="Times New Roman" w:hAnsi="Times New Roman" w:cs="Times New Roman"/>
                <w:color w:val="000000"/>
                <w:sz w:val="24"/>
                <w:szCs w:val="24"/>
                <w:lang w:val="uk-UA"/>
              </w:rPr>
            </w:pPr>
          </w:p>
          <w:p w:rsidR="00E55C6A" w:rsidRDefault="00E55C6A"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заняття </w:t>
            </w:r>
          </w:p>
          <w:p w:rsidR="00E55C6A" w:rsidRDefault="00E55C6A"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55C6A" w:rsidRDefault="00E55C6A" w:rsidP="007E6C38">
            <w:pPr>
              <w:pStyle w:val="11"/>
              <w:spacing w:line="240" w:lineRule="auto"/>
              <w:jc w:val="center"/>
              <w:rPr>
                <w:rFonts w:ascii="Times New Roman" w:hAnsi="Times New Roman" w:cs="Times New Roman"/>
                <w:color w:val="000000"/>
                <w:sz w:val="24"/>
                <w:szCs w:val="24"/>
                <w:lang w:val="uk-UA"/>
              </w:rPr>
            </w:pPr>
          </w:p>
          <w:p w:rsidR="00E33A8B" w:rsidRDefault="00FB21E8"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1D495F" w:rsidRPr="00C743BF" w:rsidRDefault="00A5098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(2</w:t>
            </w:r>
            <w:r w:rsidR="001D495F"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9, 12–15; 17, 19</w:t>
            </w:r>
            <w:r>
              <w:rPr>
                <w:rFonts w:ascii="Times New Roman" w:hAnsi="Times New Roman" w:cs="Times New Roman"/>
                <w:sz w:val="24"/>
                <w:szCs w:val="24"/>
                <w:shd w:val="clear" w:color="auto" w:fill="FFFFFF"/>
                <w:lang w:val="uk-UA"/>
              </w:rPr>
              <w:t>; 24</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1D495F"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1D495F" w:rsidRPr="00CB04F6" w:rsidRDefault="001D495F"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t>Відповіді на питання, тестові завдання</w:t>
            </w:r>
            <w:r w:rsidR="004A47C1" w:rsidRPr="00CB04F6">
              <w:rPr>
                <w:rFonts w:ascii="Times New Roman" w:hAnsi="Times New Roman" w:cs="Times New Roman"/>
                <w:lang w:val="uk-UA"/>
              </w:rPr>
              <w:t>. Реклама підручника</w:t>
            </w:r>
          </w:p>
        </w:tc>
        <w:tc>
          <w:tcPr>
            <w:tcW w:w="1134" w:type="dxa"/>
            <w:tcBorders>
              <w:top w:val="single" w:sz="4" w:space="0" w:color="auto"/>
              <w:left w:val="single" w:sz="4" w:space="0" w:color="auto"/>
              <w:bottom w:val="single" w:sz="4" w:space="0" w:color="auto"/>
              <w:right w:val="single" w:sz="4" w:space="0" w:color="auto"/>
            </w:tcBorders>
            <w:vAlign w:val="center"/>
          </w:tcPr>
          <w:p w:rsidR="001D495F" w:rsidRPr="00C743BF" w:rsidRDefault="00E33A8B" w:rsidP="007E6C38">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1D495F"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1745CE" w:rsidRPr="00C743BF" w:rsidTr="00E55C6A">
        <w:trPr>
          <w:gridAfter w:val="7"/>
          <w:wAfter w:w="8932" w:type="dxa"/>
          <w:trHeight w:val="1032"/>
        </w:trPr>
        <w:tc>
          <w:tcPr>
            <w:tcW w:w="11021" w:type="dxa"/>
            <w:gridSpan w:val="8"/>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745CE" w:rsidRPr="00C743BF" w:rsidRDefault="001745CE" w:rsidP="00856997">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b/>
                <w:color w:val="1D1B11"/>
                <w:sz w:val="24"/>
                <w:szCs w:val="24"/>
                <w:lang w:val="uk-UA"/>
              </w:rPr>
              <w:lastRenderedPageBreak/>
              <w:t xml:space="preserve">БЛОК 2.ТЕХНОЛОГІЯ НАВЧАННЯ </w:t>
            </w:r>
            <w:r w:rsidR="00856997">
              <w:rPr>
                <w:rFonts w:ascii="Times New Roman" w:hAnsi="Times New Roman" w:cs="Times New Roman"/>
                <w:b/>
                <w:color w:val="1D1B11"/>
                <w:sz w:val="24"/>
                <w:szCs w:val="24"/>
                <w:lang w:val="uk-UA"/>
              </w:rPr>
              <w:t>УКРАЇНСЬК</w:t>
            </w:r>
            <w:r w:rsidRPr="00C743BF">
              <w:rPr>
                <w:rFonts w:ascii="Times New Roman" w:hAnsi="Times New Roman" w:cs="Times New Roman"/>
                <w:b/>
                <w:color w:val="1D1B11"/>
                <w:sz w:val="24"/>
                <w:szCs w:val="24"/>
                <w:lang w:val="uk-UA"/>
              </w:rPr>
              <w:t>ОЇ ЛІТЕРАТУРИ В ЗАГАЛЬНООСВІТНІХ НАВЧАЛЬНИХ ЗАКЛАДАХ</w:t>
            </w:r>
          </w:p>
        </w:tc>
      </w:tr>
      <w:tr w:rsidR="001D495F"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1D495F" w:rsidRPr="00A50988" w:rsidRDefault="00622333" w:rsidP="007E6C38">
            <w:pPr>
              <w:pStyle w:val="11"/>
              <w:spacing w:line="240" w:lineRule="auto"/>
              <w:jc w:val="center"/>
              <w:rPr>
                <w:rFonts w:ascii="Times New Roman" w:hAnsi="Times New Roman" w:cs="Times New Roman"/>
                <w:b/>
                <w:sz w:val="24"/>
                <w:szCs w:val="24"/>
                <w:highlight w:val="yellow"/>
                <w:lang w:val="uk-UA"/>
              </w:rPr>
            </w:pPr>
            <w:r w:rsidRPr="00A50988">
              <w:rPr>
                <w:rFonts w:ascii="Times New Roman" w:hAnsi="Times New Roman" w:cs="Times New Roman"/>
                <w:b/>
                <w:sz w:val="24"/>
                <w:szCs w:val="24"/>
                <w:lang w:val="uk-UA"/>
              </w:rPr>
              <w:t>6</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85752" w:rsidRPr="00485752" w:rsidRDefault="00826321" w:rsidP="007E6C38">
            <w:pPr>
              <w:pStyle w:val="11"/>
              <w:spacing w:line="240" w:lineRule="auto"/>
              <w:jc w:val="both"/>
              <w:rPr>
                <w:rFonts w:ascii="Times New Roman" w:hAnsi="Times New Roman" w:cs="Times New Roman"/>
                <w:color w:val="1D1B11"/>
                <w:sz w:val="24"/>
                <w:szCs w:val="24"/>
                <w:lang w:val="uk-UA"/>
              </w:rPr>
            </w:pPr>
            <w:r w:rsidRPr="00485752">
              <w:rPr>
                <w:rFonts w:ascii="Times New Roman" w:hAnsi="Times New Roman" w:cs="Times New Roman"/>
                <w:b/>
                <w:color w:val="1D1B11"/>
                <w:sz w:val="24"/>
                <w:szCs w:val="24"/>
              </w:rPr>
              <w:t>Тема 1.</w:t>
            </w:r>
            <w:r w:rsidRPr="00C743BF">
              <w:rPr>
                <w:rFonts w:ascii="Times New Roman" w:hAnsi="Times New Roman" w:cs="Times New Roman"/>
                <w:color w:val="1D1B11"/>
                <w:sz w:val="24"/>
                <w:szCs w:val="24"/>
              </w:rPr>
              <w:t xml:space="preserve"> Методи і прийоми навчання </w:t>
            </w:r>
            <w:r w:rsidRPr="00C743BF">
              <w:rPr>
                <w:rFonts w:ascii="Times New Roman" w:hAnsi="Times New Roman" w:cs="Times New Roman"/>
                <w:color w:val="1D1B11"/>
                <w:sz w:val="24"/>
                <w:szCs w:val="24"/>
                <w:lang w:val="uk-UA"/>
              </w:rPr>
              <w:t xml:space="preserve">на уроках </w:t>
            </w:r>
            <w:r w:rsidR="00485752">
              <w:rPr>
                <w:rFonts w:ascii="Times New Roman" w:hAnsi="Times New Roman" w:cs="Times New Roman"/>
                <w:color w:val="1D1B11"/>
                <w:sz w:val="24"/>
                <w:szCs w:val="24"/>
                <w:lang w:val="uk-UA"/>
              </w:rPr>
              <w:t>української</w:t>
            </w:r>
          </w:p>
          <w:p w:rsidR="00485752" w:rsidRDefault="00485752" w:rsidP="007E6C38">
            <w:pPr>
              <w:pStyle w:val="11"/>
              <w:spacing w:line="240" w:lineRule="auto"/>
              <w:jc w:val="both"/>
              <w:rPr>
                <w:rFonts w:ascii="Times New Roman" w:hAnsi="Times New Roman" w:cs="Times New Roman"/>
                <w:color w:val="1D1B11"/>
                <w:sz w:val="24"/>
                <w:szCs w:val="24"/>
                <w:lang w:val="uk-UA"/>
              </w:rPr>
            </w:pPr>
            <w:r>
              <w:rPr>
                <w:rFonts w:ascii="Times New Roman" w:hAnsi="Times New Roman" w:cs="Times New Roman"/>
                <w:color w:val="1D1B11"/>
                <w:sz w:val="24"/>
                <w:szCs w:val="24"/>
                <w:lang w:val="uk-UA"/>
              </w:rPr>
              <w:t>лі</w:t>
            </w:r>
            <w:r w:rsidR="00826321" w:rsidRPr="00C743BF">
              <w:rPr>
                <w:rFonts w:ascii="Times New Roman" w:hAnsi="Times New Roman" w:cs="Times New Roman"/>
                <w:color w:val="1D1B11"/>
                <w:sz w:val="24"/>
                <w:szCs w:val="24"/>
              </w:rPr>
              <w:t>тератури</w:t>
            </w:r>
            <w:r w:rsidR="00826321" w:rsidRPr="00C743BF">
              <w:rPr>
                <w:rFonts w:ascii="Times New Roman" w:hAnsi="Times New Roman" w:cs="Times New Roman"/>
                <w:color w:val="1D1B11"/>
                <w:sz w:val="24"/>
                <w:szCs w:val="24"/>
                <w:lang w:val="uk-UA"/>
              </w:rPr>
              <w:t xml:space="preserve">. </w:t>
            </w:r>
          </w:p>
          <w:p w:rsidR="00485752" w:rsidRDefault="00485752" w:rsidP="007E6C38">
            <w:pPr>
              <w:pStyle w:val="11"/>
              <w:spacing w:line="240" w:lineRule="auto"/>
              <w:jc w:val="both"/>
              <w:rPr>
                <w:rFonts w:ascii="Times New Roman" w:hAnsi="Times New Roman" w:cs="Times New Roman"/>
                <w:color w:val="1D1B11"/>
                <w:sz w:val="24"/>
                <w:szCs w:val="24"/>
                <w:lang w:val="uk-UA"/>
              </w:rPr>
            </w:pPr>
          </w:p>
          <w:p w:rsidR="00485752" w:rsidRPr="00622333" w:rsidRDefault="00485752" w:rsidP="007E6C38">
            <w:pPr>
              <w:pStyle w:val="11"/>
              <w:spacing w:line="240" w:lineRule="auto"/>
              <w:jc w:val="both"/>
              <w:rPr>
                <w:rFonts w:ascii="Times New Roman" w:hAnsi="Times New Roman" w:cs="Times New Roman"/>
                <w:color w:val="1D1B11"/>
                <w:lang w:val="uk-UA"/>
              </w:rPr>
            </w:pPr>
            <w:r w:rsidRPr="00622333">
              <w:rPr>
                <w:rFonts w:ascii="Times New Roman" w:hAnsi="Times New Roman" w:cs="Times New Roman"/>
                <w:color w:val="1D1B11"/>
                <w:lang w:val="uk-UA"/>
              </w:rPr>
              <w:t>Засоби активізації навчальної діяльності на уроках української літератури</w:t>
            </w:r>
          </w:p>
          <w:p w:rsidR="001D495F" w:rsidRPr="00C743BF" w:rsidRDefault="00826321" w:rsidP="007E6C38">
            <w:pPr>
              <w:pStyle w:val="11"/>
              <w:spacing w:line="240" w:lineRule="auto"/>
              <w:jc w:val="both"/>
              <w:rPr>
                <w:rFonts w:ascii="Times New Roman" w:hAnsi="Times New Roman" w:cs="Times New Roman"/>
                <w:color w:val="1D1B11"/>
                <w:sz w:val="24"/>
                <w:szCs w:val="24"/>
                <w:lang w:val="uk-UA"/>
              </w:rPr>
            </w:pPr>
            <w:r w:rsidRPr="00622333">
              <w:rPr>
                <w:rFonts w:ascii="Times New Roman" w:hAnsi="Times New Roman" w:cs="Times New Roman"/>
                <w:bCs/>
                <w:color w:val="171717" w:themeColor="background2" w:themeShade="1A"/>
                <w:lang w:val="uk-UA"/>
              </w:rPr>
              <w:t>Особистісно-орієнтовані методи і підходи навчання з урахуванням індивідуальних особливостей дітей з особливими потребами.</w:t>
            </w:r>
          </w:p>
        </w:tc>
        <w:tc>
          <w:tcPr>
            <w:tcW w:w="2977" w:type="dxa"/>
            <w:tcBorders>
              <w:top w:val="single" w:sz="4" w:space="0" w:color="auto"/>
              <w:left w:val="single" w:sz="4" w:space="0" w:color="auto"/>
              <w:bottom w:val="single" w:sz="4" w:space="0" w:color="auto"/>
              <w:right w:val="single" w:sz="4" w:space="0" w:color="auto"/>
            </w:tcBorders>
            <w:vAlign w:val="center"/>
          </w:tcPr>
          <w:p w:rsidR="00826321" w:rsidRPr="00E33A8B" w:rsidRDefault="00826321" w:rsidP="00AE1E41">
            <w:pPr>
              <w:pBdr>
                <w:top w:val="nil"/>
                <w:left w:val="nil"/>
                <w:bottom w:val="nil"/>
                <w:right w:val="nil"/>
                <w:between w:val="nil"/>
              </w:pBdr>
              <w:jc w:val="center"/>
              <w:rPr>
                <w:color w:val="000000"/>
                <w:lang w:val="uk-UA"/>
              </w:rPr>
            </w:pPr>
            <w:r w:rsidRPr="00C743BF">
              <w:rPr>
                <w:color w:val="000000"/>
                <w:lang w:val="uk-UA"/>
              </w:rPr>
              <w:t>Лекційне заняття</w:t>
            </w:r>
            <w:r w:rsidR="00485752" w:rsidRPr="008E6CF9">
              <w:rPr>
                <w:color w:val="000000"/>
              </w:rPr>
              <w:t xml:space="preserve"> проблемний виклад</w:t>
            </w:r>
          </w:p>
          <w:p w:rsidR="00C743BF" w:rsidRDefault="00C743BF" w:rsidP="00E33A8B">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(2 год.)</w:t>
            </w:r>
          </w:p>
          <w:p w:rsidR="00274D68" w:rsidRPr="00C743BF" w:rsidRDefault="00274D68" w:rsidP="00E33A8B">
            <w:pPr>
              <w:pStyle w:val="11"/>
              <w:spacing w:line="240" w:lineRule="auto"/>
              <w:jc w:val="center"/>
              <w:rPr>
                <w:rFonts w:ascii="Times New Roman" w:hAnsi="Times New Roman" w:cs="Times New Roman"/>
                <w:color w:val="000000"/>
                <w:sz w:val="24"/>
                <w:szCs w:val="24"/>
                <w:lang w:val="uk-UA"/>
              </w:rPr>
            </w:pPr>
          </w:p>
          <w:p w:rsidR="00E33A8B" w:rsidRDefault="00C743BF" w:rsidP="00AE1E41">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Семінарське заняття</w:t>
            </w:r>
          </w:p>
          <w:p w:rsidR="00C743BF" w:rsidRDefault="00C743BF" w:rsidP="00E33A8B">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(2 год.)</w:t>
            </w:r>
          </w:p>
          <w:p w:rsidR="00485752" w:rsidRDefault="00485752" w:rsidP="007E6C38">
            <w:pPr>
              <w:pStyle w:val="11"/>
              <w:spacing w:line="240" w:lineRule="auto"/>
              <w:rPr>
                <w:rFonts w:ascii="Times New Roman" w:hAnsi="Times New Roman" w:cs="Times New Roman"/>
                <w:color w:val="000000"/>
                <w:sz w:val="24"/>
                <w:szCs w:val="24"/>
                <w:lang w:val="uk-UA"/>
              </w:rPr>
            </w:pPr>
          </w:p>
          <w:p w:rsidR="00E55C6A" w:rsidRDefault="00E55C6A" w:rsidP="00485752">
            <w:pPr>
              <w:pStyle w:val="11"/>
              <w:spacing w:line="240" w:lineRule="auto"/>
              <w:jc w:val="center"/>
              <w:rPr>
                <w:rFonts w:ascii="Times New Roman" w:hAnsi="Times New Roman" w:cs="Times New Roman"/>
                <w:color w:val="000000"/>
                <w:sz w:val="24"/>
                <w:szCs w:val="24"/>
                <w:lang w:val="uk-UA"/>
              </w:rPr>
            </w:pPr>
          </w:p>
          <w:p w:rsidR="00E33A8B" w:rsidRDefault="00E33A8B" w:rsidP="00485752">
            <w:pPr>
              <w:pStyle w:val="11"/>
              <w:spacing w:line="240" w:lineRule="auto"/>
              <w:jc w:val="center"/>
              <w:rPr>
                <w:rFonts w:ascii="Times New Roman" w:hAnsi="Times New Roman" w:cs="Times New Roman"/>
                <w:color w:val="000000"/>
                <w:sz w:val="24"/>
                <w:szCs w:val="24"/>
                <w:lang w:val="uk-UA"/>
              </w:rPr>
            </w:pPr>
          </w:p>
          <w:p w:rsidR="00485752" w:rsidRDefault="00485752" w:rsidP="00485752">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заняття </w:t>
            </w:r>
          </w:p>
          <w:p w:rsidR="00485752" w:rsidRDefault="00485752" w:rsidP="00485752">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485752" w:rsidRPr="00C743BF" w:rsidRDefault="00485752" w:rsidP="007E6C38">
            <w:pPr>
              <w:pStyle w:val="11"/>
              <w:spacing w:line="240" w:lineRule="auto"/>
              <w:rPr>
                <w:rFonts w:ascii="Times New Roman" w:hAnsi="Times New Roman" w:cs="Times New Roman"/>
                <w:color w:val="000000"/>
                <w:sz w:val="24"/>
                <w:szCs w:val="24"/>
                <w:lang w:val="uk-UA"/>
              </w:rPr>
            </w:pPr>
          </w:p>
          <w:p w:rsidR="00826321" w:rsidRPr="00C743BF" w:rsidRDefault="00826321" w:rsidP="007E6C38">
            <w:pPr>
              <w:pStyle w:val="11"/>
              <w:spacing w:line="240" w:lineRule="auto"/>
              <w:rPr>
                <w:rFonts w:ascii="Times New Roman" w:hAnsi="Times New Roman" w:cs="Times New Roman"/>
                <w:color w:val="000000"/>
                <w:sz w:val="24"/>
                <w:szCs w:val="24"/>
                <w:highlight w:val="yellow"/>
                <w:lang w:val="uk-UA"/>
              </w:rPr>
            </w:pPr>
          </w:p>
          <w:p w:rsidR="001D495F" w:rsidRPr="00C743BF" w:rsidRDefault="001D495F"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1D495F" w:rsidRPr="00622333"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7E6C38" w:rsidRPr="00CB04F6" w:rsidRDefault="007E6C38" w:rsidP="007E6C38">
            <w:pPr>
              <w:pStyle w:val="11"/>
              <w:spacing w:line="240" w:lineRule="auto"/>
              <w:jc w:val="center"/>
              <w:rPr>
                <w:rFonts w:ascii="Times New Roman" w:hAnsi="Times New Roman" w:cs="Times New Roman"/>
                <w:sz w:val="20"/>
                <w:szCs w:val="20"/>
                <w:shd w:val="clear" w:color="auto" w:fill="FFFFFF"/>
                <w:lang w:val="uk-UA"/>
              </w:rPr>
            </w:pPr>
            <w:r w:rsidRPr="00CB04F6">
              <w:rPr>
                <w:rFonts w:ascii="Times New Roman" w:hAnsi="Times New Roman" w:cs="Times New Roman"/>
                <w:color w:val="33526B"/>
                <w:sz w:val="20"/>
                <w:szCs w:val="20"/>
                <w:shd w:val="clear" w:color="auto" w:fill="FFFFFF"/>
              </w:rPr>
              <w:t> </w:t>
            </w:r>
            <w:proofErr w:type="gramStart"/>
            <w:r w:rsidRPr="00CB04F6">
              <w:rPr>
                <w:rFonts w:ascii="Times New Roman" w:hAnsi="Times New Roman" w:cs="Times New Roman"/>
                <w:sz w:val="20"/>
                <w:szCs w:val="20"/>
                <w:shd w:val="clear" w:color="auto" w:fill="FFFFFF"/>
              </w:rPr>
              <w:t>п</w:t>
            </w:r>
            <w:proofErr w:type="gramEnd"/>
            <w:r w:rsidRPr="00CB04F6">
              <w:rPr>
                <w:rFonts w:ascii="Times New Roman" w:hAnsi="Times New Roman" w:cs="Times New Roman"/>
                <w:sz w:val="20"/>
                <w:szCs w:val="20"/>
                <w:shd w:val="clear" w:color="auto" w:fill="FFFFFF"/>
              </w:rPr>
              <w:t>ідготуватися до моделювання ділової гри  з вивчення</w:t>
            </w:r>
            <w:r w:rsidRPr="00CB04F6">
              <w:rPr>
                <w:rFonts w:ascii="Times New Roman" w:hAnsi="Times New Roman" w:cs="Times New Roman"/>
                <w:sz w:val="20"/>
                <w:szCs w:val="20"/>
                <w:shd w:val="clear" w:color="auto" w:fill="FFFFFF"/>
                <w:lang w:val="uk-UA"/>
              </w:rPr>
              <w:t xml:space="preserve"> казок у 5 класі</w:t>
            </w:r>
          </w:p>
          <w:p w:rsidR="00BF76E7" w:rsidRPr="00C743BF" w:rsidRDefault="00A51461" w:rsidP="007E6C38">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0"/>
                <w:szCs w:val="20"/>
                <w:shd w:val="clear" w:color="auto" w:fill="FFFFFF"/>
                <w:lang w:val="uk-UA"/>
              </w:rPr>
              <w:t>в</w:t>
            </w:r>
            <w:r w:rsidR="00BF76E7" w:rsidRPr="00CB04F6">
              <w:rPr>
                <w:rFonts w:ascii="Times New Roman" w:hAnsi="Times New Roman" w:cs="Times New Roman"/>
                <w:sz w:val="20"/>
                <w:szCs w:val="20"/>
                <w:shd w:val="clear" w:color="auto" w:fill="FFFFFF"/>
              </w:rPr>
              <w:t>икористову</w:t>
            </w:r>
            <w:r w:rsidRPr="00CB04F6">
              <w:rPr>
                <w:rFonts w:ascii="Times New Roman" w:hAnsi="Times New Roman" w:cs="Times New Roman"/>
                <w:sz w:val="20"/>
                <w:szCs w:val="20"/>
                <w:shd w:val="clear" w:color="auto" w:fill="FFFFFF"/>
              </w:rPr>
              <w:t>ючи запропоновану літератур</w:t>
            </w:r>
            <w:r w:rsidRPr="00CB04F6">
              <w:rPr>
                <w:rFonts w:ascii="Times New Roman" w:hAnsi="Times New Roman" w:cs="Times New Roman"/>
                <w:sz w:val="20"/>
                <w:szCs w:val="20"/>
                <w:shd w:val="clear" w:color="auto" w:fill="FFFFFF"/>
                <w:lang w:val="uk-UA"/>
              </w:rPr>
              <w:t>у,</w:t>
            </w:r>
            <w:r w:rsidRPr="00CB04F6">
              <w:rPr>
                <w:rFonts w:ascii="Times New Roman" w:hAnsi="Times New Roman" w:cs="Times New Roman"/>
                <w:sz w:val="20"/>
                <w:szCs w:val="20"/>
                <w:shd w:val="clear" w:color="auto" w:fill="FFFFFF"/>
              </w:rPr>
              <w:t xml:space="preserve"> дат</w:t>
            </w:r>
            <w:r w:rsidRPr="00CB04F6">
              <w:rPr>
                <w:rFonts w:ascii="Times New Roman" w:hAnsi="Times New Roman" w:cs="Times New Roman"/>
                <w:sz w:val="20"/>
                <w:szCs w:val="20"/>
                <w:shd w:val="clear" w:color="auto" w:fill="FFFFFF"/>
                <w:lang w:val="uk-UA"/>
              </w:rPr>
              <w:t>и</w:t>
            </w:r>
            <w:r w:rsidR="00BF76E7" w:rsidRPr="00CB04F6">
              <w:rPr>
                <w:rFonts w:ascii="Times New Roman" w:hAnsi="Times New Roman" w:cs="Times New Roman"/>
                <w:sz w:val="20"/>
                <w:szCs w:val="20"/>
                <w:shd w:val="clear" w:color="auto" w:fill="FFFFFF"/>
              </w:rPr>
              <w:t xml:space="preserve"> характеристику інтерактивним методам навчання.</w:t>
            </w:r>
          </w:p>
        </w:tc>
        <w:tc>
          <w:tcPr>
            <w:tcW w:w="1134" w:type="dxa"/>
            <w:tcBorders>
              <w:top w:val="single" w:sz="4" w:space="0" w:color="auto"/>
              <w:left w:val="single" w:sz="4" w:space="0" w:color="auto"/>
              <w:bottom w:val="single" w:sz="4" w:space="0" w:color="auto"/>
              <w:right w:val="single" w:sz="4" w:space="0" w:color="auto"/>
            </w:tcBorders>
            <w:vAlign w:val="center"/>
          </w:tcPr>
          <w:p w:rsidR="00E33A8B" w:rsidRDefault="00E33A8B" w:rsidP="007E6C38">
            <w:pPr>
              <w:pStyle w:val="11"/>
              <w:spacing w:line="240" w:lineRule="auto"/>
              <w:jc w:val="center"/>
              <w:rPr>
                <w:rFonts w:ascii="Times New Roman" w:hAnsi="Times New Roman" w:cs="Times New Roman"/>
                <w:sz w:val="24"/>
                <w:szCs w:val="24"/>
                <w:lang w:val="uk-UA"/>
              </w:rPr>
            </w:pPr>
          </w:p>
          <w:p w:rsidR="00E33A8B" w:rsidRDefault="00E33A8B" w:rsidP="007E6C38">
            <w:pPr>
              <w:pStyle w:val="11"/>
              <w:spacing w:line="240" w:lineRule="auto"/>
              <w:jc w:val="center"/>
              <w:rPr>
                <w:rFonts w:ascii="Times New Roman" w:hAnsi="Times New Roman" w:cs="Times New Roman"/>
                <w:sz w:val="24"/>
                <w:szCs w:val="24"/>
                <w:lang w:val="uk-UA"/>
              </w:rPr>
            </w:pPr>
          </w:p>
          <w:p w:rsidR="00E33A8B" w:rsidRDefault="00E33A8B" w:rsidP="007E6C38">
            <w:pPr>
              <w:pStyle w:val="11"/>
              <w:spacing w:line="240" w:lineRule="auto"/>
              <w:jc w:val="center"/>
              <w:rPr>
                <w:rFonts w:ascii="Times New Roman" w:hAnsi="Times New Roman" w:cs="Times New Roman"/>
                <w:sz w:val="24"/>
                <w:szCs w:val="24"/>
                <w:lang w:val="uk-UA"/>
              </w:rPr>
            </w:pPr>
          </w:p>
          <w:p w:rsidR="00E33A8B" w:rsidRDefault="00E33A8B" w:rsidP="007E6C38">
            <w:pPr>
              <w:pStyle w:val="11"/>
              <w:spacing w:line="240" w:lineRule="auto"/>
              <w:jc w:val="center"/>
              <w:rPr>
                <w:rFonts w:ascii="Times New Roman" w:hAnsi="Times New Roman" w:cs="Times New Roman"/>
                <w:sz w:val="24"/>
                <w:szCs w:val="24"/>
                <w:lang w:val="uk-UA"/>
              </w:rPr>
            </w:pPr>
          </w:p>
          <w:p w:rsidR="001D495F" w:rsidRDefault="001D495F" w:rsidP="007E6C38">
            <w:pPr>
              <w:pStyle w:val="11"/>
              <w:spacing w:line="240" w:lineRule="auto"/>
              <w:jc w:val="center"/>
              <w:rPr>
                <w:rFonts w:ascii="Times New Roman" w:hAnsi="Times New Roman" w:cs="Times New Roman"/>
                <w:sz w:val="24"/>
                <w:szCs w:val="24"/>
                <w:lang w:val="uk-UA"/>
              </w:rPr>
            </w:pPr>
            <w:r w:rsidRPr="00E33A8B">
              <w:rPr>
                <w:rFonts w:ascii="Times New Roman" w:hAnsi="Times New Roman" w:cs="Times New Roman"/>
                <w:sz w:val="24"/>
                <w:szCs w:val="24"/>
                <w:lang w:val="uk-UA"/>
              </w:rPr>
              <w:t>5</w:t>
            </w:r>
          </w:p>
          <w:p w:rsidR="00E33A8B" w:rsidRDefault="00E33A8B" w:rsidP="007E6C38">
            <w:pPr>
              <w:pStyle w:val="11"/>
              <w:spacing w:line="240" w:lineRule="auto"/>
              <w:jc w:val="center"/>
              <w:rPr>
                <w:rFonts w:ascii="Times New Roman" w:hAnsi="Times New Roman" w:cs="Times New Roman"/>
                <w:sz w:val="24"/>
                <w:szCs w:val="24"/>
                <w:lang w:val="uk-UA"/>
              </w:rPr>
            </w:pPr>
          </w:p>
          <w:p w:rsidR="00E33A8B" w:rsidRDefault="00E33A8B" w:rsidP="007E6C38">
            <w:pPr>
              <w:pStyle w:val="11"/>
              <w:spacing w:line="240" w:lineRule="auto"/>
              <w:jc w:val="center"/>
              <w:rPr>
                <w:rFonts w:ascii="Times New Roman" w:hAnsi="Times New Roman" w:cs="Times New Roman"/>
                <w:sz w:val="24"/>
                <w:szCs w:val="24"/>
                <w:highlight w:val="yellow"/>
                <w:lang w:val="uk-UA"/>
              </w:rPr>
            </w:pPr>
          </w:p>
          <w:p w:rsidR="00E33A8B" w:rsidRDefault="00E33A8B" w:rsidP="007E6C38">
            <w:pPr>
              <w:pStyle w:val="11"/>
              <w:spacing w:line="240" w:lineRule="auto"/>
              <w:jc w:val="center"/>
              <w:rPr>
                <w:rFonts w:ascii="Times New Roman" w:hAnsi="Times New Roman" w:cs="Times New Roman"/>
                <w:sz w:val="24"/>
                <w:szCs w:val="24"/>
                <w:highlight w:val="yellow"/>
                <w:lang w:val="uk-UA"/>
              </w:rPr>
            </w:pPr>
          </w:p>
          <w:p w:rsidR="00E33A8B" w:rsidRPr="00C743BF" w:rsidRDefault="00E33A8B" w:rsidP="007E6C38">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1D495F" w:rsidRPr="00C743BF" w:rsidRDefault="004A47C1"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856997" w:rsidRPr="00C743BF" w:rsidTr="00A50988">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856997" w:rsidRPr="00A50988" w:rsidRDefault="00A50988" w:rsidP="00A50988">
            <w:pPr>
              <w:pStyle w:val="11"/>
              <w:spacing w:line="240" w:lineRule="auto"/>
              <w:rPr>
                <w:rFonts w:ascii="Times New Roman" w:hAnsi="Times New Roman" w:cs="Times New Roman"/>
                <w:b/>
                <w:sz w:val="24"/>
                <w:szCs w:val="24"/>
                <w:highlight w:val="yellow"/>
                <w:lang w:val="uk-UA"/>
              </w:rPr>
            </w:pPr>
            <w:r w:rsidRPr="00A50988">
              <w:rPr>
                <w:rFonts w:ascii="Times New Roman" w:hAnsi="Times New Roman" w:cs="Times New Roman"/>
                <w:b/>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1672F0" w:rsidRDefault="001672F0" w:rsidP="00A50988">
            <w:pPr>
              <w:snapToGrid w:val="0"/>
              <w:rPr>
                <w:b/>
                <w:color w:val="000000"/>
                <w:lang w:val="uk-UA"/>
              </w:rPr>
            </w:pPr>
          </w:p>
          <w:p w:rsidR="001672F0" w:rsidRDefault="001672F0" w:rsidP="00A50988">
            <w:pPr>
              <w:snapToGrid w:val="0"/>
              <w:rPr>
                <w:b/>
                <w:color w:val="000000"/>
                <w:lang w:val="uk-UA"/>
              </w:rPr>
            </w:pPr>
          </w:p>
          <w:p w:rsidR="00856997" w:rsidRPr="001672F0" w:rsidRDefault="001672F0" w:rsidP="00A50988">
            <w:pPr>
              <w:snapToGrid w:val="0"/>
              <w:rPr>
                <w:b/>
                <w:color w:val="000000"/>
                <w:lang w:val="uk-UA"/>
              </w:rPr>
            </w:pPr>
            <w:r>
              <w:rPr>
                <w:b/>
                <w:color w:val="000000"/>
              </w:rPr>
              <w:t>Тема</w:t>
            </w:r>
          </w:p>
          <w:p w:rsidR="00856997" w:rsidRPr="00C743BF" w:rsidRDefault="00856997" w:rsidP="00A50988">
            <w:pPr>
              <w:snapToGrid w:val="0"/>
              <w:rPr>
                <w:color w:val="000000"/>
                <w:lang w:val="uk-UA"/>
              </w:rPr>
            </w:pPr>
            <w:r w:rsidRPr="00C743BF">
              <w:rPr>
                <w:color w:val="000000"/>
                <w:lang w:val="uk-UA"/>
              </w:rPr>
              <w:t>Огляд журнальної періодики</w:t>
            </w:r>
          </w:p>
        </w:tc>
        <w:tc>
          <w:tcPr>
            <w:tcW w:w="2977" w:type="dxa"/>
            <w:tcBorders>
              <w:top w:val="single" w:sz="4" w:space="0" w:color="auto"/>
              <w:left w:val="single" w:sz="4" w:space="0" w:color="auto"/>
              <w:bottom w:val="single" w:sz="4" w:space="0" w:color="auto"/>
              <w:right w:val="single" w:sz="4" w:space="0" w:color="auto"/>
            </w:tcBorders>
            <w:vAlign w:val="center"/>
          </w:tcPr>
          <w:p w:rsidR="00856997" w:rsidRDefault="00856997" w:rsidP="001672F0">
            <w:pPr>
              <w:pStyle w:val="1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Лабораторне заняття</w:t>
            </w:r>
          </w:p>
          <w:p w:rsidR="00856997" w:rsidRDefault="00856997" w:rsidP="00A5098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33A8B" w:rsidRDefault="00E33A8B" w:rsidP="00A50988">
            <w:pPr>
              <w:pStyle w:val="11"/>
              <w:spacing w:line="240" w:lineRule="auto"/>
              <w:jc w:val="center"/>
              <w:rPr>
                <w:rFonts w:ascii="Times New Roman" w:hAnsi="Times New Roman" w:cs="Times New Roman"/>
                <w:color w:val="000000"/>
                <w:sz w:val="24"/>
                <w:szCs w:val="24"/>
                <w:lang w:val="uk-UA"/>
              </w:rPr>
            </w:pPr>
          </w:p>
          <w:p w:rsidR="00856997" w:rsidRPr="00FB21E8" w:rsidRDefault="00856997" w:rsidP="00A5098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856997" w:rsidRPr="00C743BF" w:rsidRDefault="00A50988" w:rsidP="00A5098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(2</w:t>
            </w:r>
            <w:r w:rsidR="00856997">
              <w:rPr>
                <w:rFonts w:ascii="Times New Roman" w:hAnsi="Times New Roman" w:cs="Times New Roman"/>
                <w:color w:val="000000"/>
                <w:sz w:val="24"/>
                <w:szCs w:val="24"/>
                <w:lang w:val="uk-UA"/>
              </w:rPr>
              <w:t xml:space="preserve"> год.</w:t>
            </w:r>
            <w:r w:rsidR="00856997"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856997" w:rsidRPr="00622333"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856997" w:rsidRPr="00C743BF" w:rsidRDefault="00856997" w:rsidP="00A50988">
            <w:pPr>
              <w:pStyle w:val="11"/>
              <w:spacing w:line="240" w:lineRule="auto"/>
              <w:rPr>
                <w:rFonts w:ascii="Times New Roman" w:hAnsi="Times New Roman" w:cs="Times New Roman"/>
                <w:sz w:val="24"/>
                <w:szCs w:val="24"/>
                <w:highlight w:val="yellow"/>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856997" w:rsidRPr="00C743BF" w:rsidRDefault="00E33A8B" w:rsidP="00E33A8B">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856997" w:rsidRPr="00C743BF" w:rsidRDefault="00856997" w:rsidP="00A5098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w:t>
            </w:r>
            <w:r w:rsidRPr="004A47C1">
              <w:rPr>
                <w:rFonts w:ascii="Times New Roman" w:hAnsi="Times New Roman" w:cs="Times New Roman"/>
                <w:sz w:val="24"/>
                <w:szCs w:val="24"/>
                <w:lang w:val="uk-UA"/>
              </w:rPr>
              <w:lastRenderedPageBreak/>
              <w:t>ий контроль)</w:t>
            </w:r>
          </w:p>
        </w:tc>
        <w:tc>
          <w:tcPr>
            <w:tcW w:w="1276" w:type="dxa"/>
            <w:vAlign w:val="center"/>
          </w:tcPr>
          <w:p w:rsidR="00856997" w:rsidRPr="00C743BF" w:rsidRDefault="00856997" w:rsidP="00A50988">
            <w:pPr>
              <w:pStyle w:val="11"/>
              <w:spacing w:line="240" w:lineRule="auto"/>
              <w:jc w:val="center"/>
              <w:rPr>
                <w:rFonts w:ascii="Times New Roman" w:hAnsi="Times New Roman" w:cs="Times New Roman"/>
                <w:sz w:val="24"/>
                <w:szCs w:val="24"/>
                <w:highlight w:val="yellow"/>
                <w:lang w:val="uk-UA"/>
              </w:rPr>
            </w:pPr>
          </w:p>
        </w:tc>
        <w:tc>
          <w:tcPr>
            <w:tcW w:w="1276" w:type="dxa"/>
          </w:tcPr>
          <w:p w:rsidR="00856997" w:rsidRPr="00C743BF" w:rsidRDefault="00856997" w:rsidP="00A50988">
            <w:pPr>
              <w:snapToGrid w:val="0"/>
              <w:rPr>
                <w:color w:val="000000"/>
                <w:lang w:val="uk-UA"/>
              </w:rPr>
            </w:pPr>
            <w:r w:rsidRPr="00C743BF">
              <w:rPr>
                <w:color w:val="000000"/>
              </w:rPr>
              <w:t xml:space="preserve">Тема </w:t>
            </w:r>
            <w:r w:rsidRPr="00C743BF">
              <w:rPr>
                <w:color w:val="000000"/>
                <w:lang w:val="uk-UA"/>
              </w:rPr>
              <w:t>9</w:t>
            </w:r>
            <w:r w:rsidRPr="00C743BF">
              <w:rPr>
                <w:color w:val="000000"/>
              </w:rPr>
              <w:t>.</w:t>
            </w:r>
            <w:r w:rsidRPr="00C743BF">
              <w:rPr>
                <w:color w:val="000000"/>
                <w:lang w:val="uk-UA"/>
              </w:rPr>
              <w:t>Огляд журнальної періодики</w:t>
            </w:r>
          </w:p>
        </w:tc>
        <w:tc>
          <w:tcPr>
            <w:tcW w:w="1276" w:type="dxa"/>
            <w:vAlign w:val="center"/>
          </w:tcPr>
          <w:p w:rsidR="00856997" w:rsidRPr="00FB21E8" w:rsidRDefault="00856997" w:rsidP="00A5098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856997" w:rsidRDefault="00856997" w:rsidP="00A5098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 xml:space="preserve"> год.</w:t>
            </w:r>
            <w:r w:rsidRPr="00FB21E8">
              <w:rPr>
                <w:rFonts w:ascii="Times New Roman" w:hAnsi="Times New Roman" w:cs="Times New Roman"/>
                <w:color w:val="000000"/>
                <w:sz w:val="24"/>
                <w:szCs w:val="24"/>
                <w:lang w:val="uk-UA"/>
              </w:rPr>
              <w:t>)</w:t>
            </w:r>
          </w:p>
          <w:p w:rsidR="00856997" w:rsidRDefault="00856997" w:rsidP="00A5098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A50988">
            <w:pPr>
              <w:pStyle w:val="11"/>
              <w:spacing w:line="240" w:lineRule="auto"/>
              <w:jc w:val="center"/>
              <w:rPr>
                <w:rFonts w:ascii="Times New Roman" w:hAnsi="Times New Roman" w:cs="Times New Roman"/>
                <w:color w:val="000000"/>
                <w:sz w:val="24"/>
                <w:szCs w:val="24"/>
                <w:highlight w:val="yellow"/>
                <w:lang w:val="uk-UA"/>
              </w:rPr>
            </w:pPr>
          </w:p>
          <w:p w:rsidR="00856997" w:rsidRPr="00C743BF" w:rsidRDefault="00856997" w:rsidP="00A50988">
            <w:pPr>
              <w:pStyle w:val="11"/>
              <w:spacing w:line="240" w:lineRule="auto"/>
              <w:rPr>
                <w:rFonts w:ascii="Times New Roman" w:hAnsi="Times New Roman" w:cs="Times New Roman"/>
                <w:color w:val="000000"/>
                <w:sz w:val="24"/>
                <w:szCs w:val="24"/>
                <w:highlight w:val="yellow"/>
                <w:lang w:val="uk-UA"/>
              </w:rPr>
            </w:pPr>
          </w:p>
        </w:tc>
        <w:tc>
          <w:tcPr>
            <w:tcW w:w="1276" w:type="dxa"/>
            <w:vAlign w:val="center"/>
          </w:tcPr>
          <w:p w:rsidR="00856997" w:rsidRPr="004A47C1" w:rsidRDefault="00856997" w:rsidP="00A50988">
            <w:pPr>
              <w:pStyle w:val="11"/>
              <w:spacing w:line="240" w:lineRule="auto"/>
              <w:jc w:val="center"/>
              <w:rPr>
                <w:rFonts w:ascii="Times New Roman" w:hAnsi="Times New Roman" w:cs="Times New Roman"/>
                <w:color w:val="000000"/>
                <w:sz w:val="24"/>
                <w:szCs w:val="24"/>
                <w:lang w:val="uk-UA"/>
              </w:rPr>
            </w:pPr>
            <w:r w:rsidRPr="004A47C1">
              <w:rPr>
                <w:rFonts w:ascii="Times New Roman" w:hAnsi="Times New Roman" w:cs="Times New Roman"/>
                <w:color w:val="000000"/>
                <w:sz w:val="24"/>
                <w:szCs w:val="24"/>
                <w:lang w:val="uk-UA"/>
              </w:rPr>
              <w:t>Література:</w:t>
            </w:r>
          </w:p>
          <w:p w:rsidR="00856997" w:rsidRPr="004834D3" w:rsidRDefault="00856997" w:rsidP="00A50988">
            <w:pPr>
              <w:pStyle w:val="11"/>
              <w:spacing w:line="240" w:lineRule="auto"/>
              <w:jc w:val="center"/>
              <w:rPr>
                <w:rFonts w:ascii="Times New Roman" w:hAnsi="Times New Roman" w:cs="Times New Roman"/>
                <w:sz w:val="24"/>
                <w:szCs w:val="24"/>
                <w:shd w:val="clear" w:color="auto" w:fill="FFFFFF"/>
                <w:lang w:val="uk-UA"/>
              </w:rPr>
            </w:pPr>
            <w:r w:rsidRPr="004834D3">
              <w:rPr>
                <w:rFonts w:ascii="Times New Roman" w:hAnsi="Times New Roman" w:cs="Times New Roman"/>
                <w:sz w:val="24"/>
                <w:szCs w:val="24"/>
                <w:shd w:val="clear" w:color="auto" w:fill="FFFFFF"/>
                <w:lang w:val="uk-UA"/>
              </w:rPr>
              <w:t>1–5;</w:t>
            </w:r>
          </w:p>
          <w:p w:rsidR="00856997" w:rsidRPr="004834D3" w:rsidRDefault="00856997" w:rsidP="00A5098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 xml:space="preserve">2, 5, </w:t>
            </w:r>
            <w:r w:rsidRPr="004834D3">
              <w:rPr>
                <w:rFonts w:ascii="Times New Roman" w:hAnsi="Times New Roman" w:cs="Times New Roman"/>
                <w:sz w:val="24"/>
                <w:szCs w:val="24"/>
                <w:shd w:val="clear" w:color="auto" w:fill="FFFFFF"/>
                <w:lang w:val="uk-UA"/>
              </w:rPr>
              <w:t>6</w:t>
            </w:r>
            <w:r>
              <w:rPr>
                <w:rFonts w:ascii="Times New Roman" w:hAnsi="Times New Roman" w:cs="Times New Roman"/>
                <w:sz w:val="24"/>
                <w:szCs w:val="24"/>
                <w:shd w:val="clear" w:color="auto" w:fill="FFFFFF"/>
                <w:lang w:val="uk-UA"/>
              </w:rPr>
              <w:t xml:space="preserve"> 8, 13, , </w:t>
            </w:r>
            <w:r w:rsidRPr="004834D3">
              <w:rPr>
                <w:rFonts w:ascii="Times New Roman" w:hAnsi="Times New Roman" w:cs="Times New Roman"/>
                <w:sz w:val="24"/>
                <w:szCs w:val="24"/>
                <w:shd w:val="clear" w:color="auto" w:fill="FFFFFF"/>
                <w:lang w:val="uk-UA"/>
              </w:rPr>
              <w:t>16, 25</w:t>
            </w:r>
          </w:p>
          <w:p w:rsidR="00856997" w:rsidRDefault="00856997" w:rsidP="00A50988">
            <w:pPr>
              <w:shd w:val="clear" w:color="auto" w:fill="FFFFFF"/>
              <w:textAlignment w:val="baseline"/>
              <w:rPr>
                <w:color w:val="000000"/>
                <w:lang w:val="uk-UA"/>
              </w:rPr>
            </w:pPr>
            <w:r w:rsidRPr="004834D3">
              <w:rPr>
                <w:color w:val="000000"/>
                <w:lang w:val="uk-UA"/>
              </w:rPr>
              <w:t>Інформаці</w:t>
            </w:r>
            <w:r w:rsidRPr="004834D3">
              <w:rPr>
                <w:color w:val="000000"/>
                <w:lang w:val="uk-UA"/>
              </w:rPr>
              <w:lastRenderedPageBreak/>
              <w:t>йні ресурси:</w:t>
            </w:r>
            <w:r w:rsidRPr="004834D3">
              <w:rPr>
                <w:color w:val="000000"/>
                <w:lang w:val="en-US"/>
              </w:rPr>
              <w:t xml:space="preserve"> </w:t>
            </w:r>
          </w:p>
          <w:p w:rsidR="00856997" w:rsidRPr="00C743BF" w:rsidRDefault="00856997" w:rsidP="00A50988">
            <w:pPr>
              <w:pStyle w:val="11"/>
              <w:spacing w:line="240" w:lineRule="auto"/>
              <w:jc w:val="center"/>
              <w:rPr>
                <w:rFonts w:ascii="Times New Roman" w:hAnsi="Times New Roman" w:cs="Times New Roman"/>
                <w:color w:val="000000"/>
                <w:sz w:val="24"/>
                <w:szCs w:val="24"/>
                <w:highlight w:val="yellow"/>
              </w:rPr>
            </w:pPr>
            <w:r w:rsidRPr="004834D3">
              <w:rPr>
                <w:rFonts w:ascii="Times New Roman" w:hAnsi="Times New Roman" w:cs="Times New Roman"/>
                <w:color w:val="000000"/>
                <w:sz w:val="24"/>
                <w:szCs w:val="24"/>
                <w:lang w:val="en-US"/>
              </w:rPr>
              <w:t>1,</w:t>
            </w:r>
            <w:r>
              <w:rPr>
                <w:color w:val="000000"/>
                <w:lang w:val="uk-UA"/>
              </w:rPr>
              <w:t>2, 4, 11</w:t>
            </w:r>
          </w:p>
        </w:tc>
        <w:tc>
          <w:tcPr>
            <w:tcW w:w="1276" w:type="dxa"/>
            <w:vAlign w:val="center"/>
          </w:tcPr>
          <w:p w:rsidR="00856997" w:rsidRPr="00C743BF" w:rsidRDefault="00856997" w:rsidP="00A50988">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856997" w:rsidRPr="00C743BF" w:rsidRDefault="00856997" w:rsidP="00A50988">
            <w:pPr>
              <w:pStyle w:val="11"/>
              <w:spacing w:line="240" w:lineRule="auto"/>
              <w:jc w:val="center"/>
              <w:rPr>
                <w:rFonts w:ascii="Times New Roman" w:hAnsi="Times New Roman" w:cs="Times New Roman"/>
                <w:sz w:val="24"/>
                <w:szCs w:val="24"/>
                <w:highlight w:val="yellow"/>
                <w:lang w:val="uk-UA"/>
              </w:rPr>
            </w:pPr>
          </w:p>
        </w:tc>
        <w:tc>
          <w:tcPr>
            <w:tcW w:w="1276" w:type="dxa"/>
            <w:vAlign w:val="center"/>
          </w:tcPr>
          <w:p w:rsidR="00856997" w:rsidRPr="00C743BF" w:rsidRDefault="00856997" w:rsidP="00A5098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w:t>
            </w:r>
            <w:r w:rsidRPr="004A47C1">
              <w:rPr>
                <w:rFonts w:ascii="Times New Roman" w:hAnsi="Times New Roman" w:cs="Times New Roman"/>
                <w:sz w:val="24"/>
                <w:szCs w:val="24"/>
                <w:lang w:val="uk-UA"/>
              </w:rPr>
              <w:lastRenderedPageBreak/>
              <w:t>ий контроль)</w:t>
            </w:r>
          </w:p>
        </w:tc>
      </w:tr>
      <w:tr w:rsidR="00856997" w:rsidRPr="00C743BF" w:rsidTr="00A50988">
        <w:trPr>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856997" w:rsidRPr="00211B4F" w:rsidRDefault="00211B4F" w:rsidP="00A50988">
            <w:pPr>
              <w:jc w:val="both"/>
              <w:rPr>
                <w:color w:val="171717" w:themeColor="background2" w:themeShade="1A"/>
                <w:lang w:val="uk-UA"/>
              </w:rPr>
            </w:pPr>
            <w:r w:rsidRPr="00A50988">
              <w:rPr>
                <w:color w:val="171717" w:themeColor="background2" w:themeShade="1A"/>
                <w:lang w:val="uk-UA"/>
              </w:rPr>
              <w:lastRenderedPageBreak/>
              <w:t>2</w:t>
            </w:r>
          </w:p>
        </w:tc>
        <w:tc>
          <w:tcPr>
            <w:tcW w:w="1559" w:type="dxa"/>
            <w:gridSpan w:val="2"/>
            <w:tcBorders>
              <w:top w:val="single" w:sz="4" w:space="0" w:color="auto"/>
              <w:left w:val="single" w:sz="4" w:space="0" w:color="auto"/>
              <w:bottom w:val="single" w:sz="4" w:space="0" w:color="auto"/>
              <w:right w:val="single" w:sz="4" w:space="0" w:color="auto"/>
            </w:tcBorders>
          </w:tcPr>
          <w:p w:rsidR="00856997" w:rsidRPr="00C31F2F" w:rsidRDefault="00856997" w:rsidP="00A50988">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2977" w:type="dxa"/>
            <w:tcBorders>
              <w:top w:val="single" w:sz="4" w:space="0" w:color="auto"/>
              <w:left w:val="single" w:sz="4" w:space="0" w:color="auto"/>
              <w:bottom w:val="single" w:sz="4" w:space="0" w:color="auto"/>
              <w:right w:val="single" w:sz="4" w:space="0" w:color="auto"/>
            </w:tcBorders>
          </w:tcPr>
          <w:p w:rsidR="00E33A8B" w:rsidRDefault="00856997" w:rsidP="00856997">
            <w:pPr>
              <w:pStyle w:val="11"/>
              <w:spacing w:line="240" w:lineRule="auto"/>
              <w:jc w:val="center"/>
              <w:rPr>
                <w:rFonts w:ascii="Times New Roman" w:hAnsi="Times New Roman" w:cs="Times New Roman"/>
                <w:color w:val="000000"/>
                <w:sz w:val="24"/>
                <w:szCs w:val="24"/>
                <w:lang w:val="uk-UA"/>
              </w:rPr>
            </w:pPr>
            <w:r w:rsidRPr="00856997">
              <w:rPr>
                <w:rFonts w:ascii="Times New Roman" w:hAnsi="Times New Roman" w:cs="Times New Roman"/>
                <w:color w:val="000000"/>
                <w:sz w:val="24"/>
                <w:szCs w:val="24"/>
                <w:lang w:val="uk-UA"/>
              </w:rPr>
              <w:t xml:space="preserve">Лекційне заняття </w:t>
            </w:r>
          </w:p>
          <w:p w:rsidR="00856997" w:rsidRPr="00856997" w:rsidRDefault="00856997" w:rsidP="00856997">
            <w:pPr>
              <w:pStyle w:val="11"/>
              <w:spacing w:line="240" w:lineRule="auto"/>
              <w:jc w:val="center"/>
              <w:rPr>
                <w:rFonts w:ascii="Times New Roman" w:hAnsi="Times New Roman" w:cs="Times New Roman"/>
                <w:color w:val="000000"/>
                <w:sz w:val="24"/>
                <w:szCs w:val="24"/>
                <w:lang w:val="uk-UA"/>
              </w:rPr>
            </w:pPr>
            <w:r w:rsidRPr="00856997">
              <w:rPr>
                <w:rFonts w:ascii="Times New Roman" w:hAnsi="Times New Roman" w:cs="Times New Roman"/>
                <w:color w:val="000000"/>
                <w:sz w:val="24"/>
                <w:szCs w:val="24"/>
                <w:lang w:val="uk-UA"/>
              </w:rPr>
              <w:t>(2 год.)</w:t>
            </w:r>
          </w:p>
          <w:p w:rsidR="00856997" w:rsidRPr="00C31F2F" w:rsidRDefault="00856997" w:rsidP="00A50988">
            <w:pPr>
              <w:jc w:val="both"/>
              <w:rPr>
                <w:color w:val="171717" w:themeColor="background2" w:themeShade="1A"/>
              </w:rPr>
            </w:pPr>
          </w:p>
        </w:tc>
        <w:tc>
          <w:tcPr>
            <w:tcW w:w="1701" w:type="dxa"/>
            <w:tcBorders>
              <w:top w:val="single" w:sz="4" w:space="0" w:color="auto"/>
              <w:left w:val="single" w:sz="4" w:space="0" w:color="auto"/>
              <w:bottom w:val="single" w:sz="4" w:space="0" w:color="auto"/>
              <w:right w:val="single" w:sz="4" w:space="0" w:color="auto"/>
            </w:tcBorders>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r>
              <w:rPr>
                <w:rFonts w:ascii="Times New Roman" w:hAnsi="Times New Roman" w:cs="Times New Roman"/>
                <w:sz w:val="24"/>
                <w:szCs w:val="24"/>
                <w:shd w:val="clear" w:color="auto" w:fill="FFFFFF"/>
                <w:lang w:val="uk-UA"/>
              </w:rPr>
              <w:t>; 21; 22</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856997" w:rsidRPr="00C31F2F" w:rsidRDefault="005542F6" w:rsidP="005542F6">
            <w:pPr>
              <w:jc w:val="both"/>
              <w:rPr>
                <w:color w:val="171717" w:themeColor="background2" w:themeShade="1A"/>
              </w:rPr>
            </w:pPr>
            <w:r w:rsidRPr="00EB1D13">
              <w:rPr>
                <w:color w:val="000000"/>
                <w:lang w:val="en-US"/>
              </w:rPr>
              <w:t>1,</w:t>
            </w:r>
            <w:r w:rsidRPr="00EB1D13">
              <w:rPr>
                <w:color w:val="000000"/>
                <w:lang w:val="uk-UA"/>
              </w:rPr>
              <w:t xml:space="preserve"> 2, 4, 11</w:t>
            </w:r>
          </w:p>
        </w:tc>
        <w:tc>
          <w:tcPr>
            <w:tcW w:w="1381" w:type="dxa"/>
            <w:tcBorders>
              <w:top w:val="single" w:sz="4" w:space="0" w:color="auto"/>
              <w:left w:val="single" w:sz="4" w:space="0" w:color="auto"/>
              <w:bottom w:val="single" w:sz="4" w:space="0" w:color="auto"/>
              <w:right w:val="single" w:sz="4" w:space="0" w:color="auto"/>
            </w:tcBorders>
          </w:tcPr>
          <w:p w:rsidR="00856997" w:rsidRPr="00856997" w:rsidRDefault="00856997" w:rsidP="00A50988">
            <w:pPr>
              <w:jc w:val="both"/>
              <w:rPr>
                <w:color w:val="171717" w:themeColor="background2" w:themeShade="1A"/>
                <w:lang w:val="uk-UA"/>
              </w:rPr>
            </w:pPr>
            <w:r>
              <w:rPr>
                <w:color w:val="171717" w:themeColor="background2" w:themeShade="1A"/>
                <w:lang w:val="uk-UA"/>
              </w:rPr>
              <w:t>презентація</w:t>
            </w:r>
          </w:p>
        </w:tc>
        <w:tc>
          <w:tcPr>
            <w:tcW w:w="1134" w:type="dxa"/>
            <w:tcBorders>
              <w:top w:val="single" w:sz="4" w:space="0" w:color="auto"/>
              <w:left w:val="single" w:sz="4" w:space="0" w:color="auto"/>
              <w:bottom w:val="single" w:sz="4" w:space="0" w:color="auto"/>
              <w:right w:val="single" w:sz="4" w:space="0" w:color="auto"/>
            </w:tcBorders>
          </w:tcPr>
          <w:p w:rsidR="00856997" w:rsidRPr="00C31F2F" w:rsidRDefault="00856997" w:rsidP="00A50988">
            <w:pPr>
              <w:jc w:val="both"/>
              <w:rPr>
                <w:color w:val="171717" w:themeColor="background2" w:themeShade="1A"/>
              </w:rPr>
            </w:pPr>
          </w:p>
        </w:tc>
        <w:tc>
          <w:tcPr>
            <w:tcW w:w="1276" w:type="dxa"/>
            <w:tcBorders>
              <w:top w:val="single" w:sz="4" w:space="0" w:color="auto"/>
              <w:left w:val="single" w:sz="4" w:space="0" w:color="auto"/>
              <w:bottom w:val="single" w:sz="4" w:space="0" w:color="auto"/>
              <w:right w:val="single" w:sz="4" w:space="0" w:color="auto"/>
            </w:tcBorders>
          </w:tcPr>
          <w:p w:rsidR="00856997" w:rsidRPr="00C31F2F" w:rsidRDefault="00856997" w:rsidP="00A50988">
            <w:pPr>
              <w:jc w:val="both"/>
              <w:rPr>
                <w:color w:val="171717" w:themeColor="background2" w:themeShade="1A"/>
              </w:rPr>
            </w:pPr>
          </w:p>
        </w:tc>
        <w:tc>
          <w:tcPr>
            <w:tcW w:w="1276" w:type="dxa"/>
          </w:tcPr>
          <w:p w:rsidR="00856997" w:rsidRPr="00C31F2F" w:rsidRDefault="00856997" w:rsidP="00A50988">
            <w:pPr>
              <w:jc w:val="both"/>
              <w:rPr>
                <w:color w:val="171717" w:themeColor="background2" w:themeShade="1A"/>
              </w:rPr>
            </w:pPr>
          </w:p>
        </w:tc>
        <w:tc>
          <w:tcPr>
            <w:tcW w:w="1276" w:type="dxa"/>
          </w:tcPr>
          <w:p w:rsidR="00856997" w:rsidRPr="00C31F2F" w:rsidRDefault="00856997" w:rsidP="00A50988">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A50988">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A50988">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A50988">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A50988">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c>
          <w:tcPr>
            <w:tcW w:w="1276" w:type="dxa"/>
          </w:tcPr>
          <w:p w:rsidR="00856997" w:rsidRPr="00C31F2F" w:rsidRDefault="00856997" w:rsidP="00A50988">
            <w:pPr>
              <w:jc w:val="both"/>
              <w:rPr>
                <w:color w:val="171717" w:themeColor="background2" w:themeShade="1A"/>
              </w:rPr>
            </w:pPr>
            <w:r w:rsidRPr="00C31F2F">
              <w:rPr>
                <w:b/>
                <w:bCs/>
                <w:color w:val="000000"/>
              </w:rPr>
              <w:t xml:space="preserve">Тема 4. </w:t>
            </w:r>
            <w:r w:rsidRPr="00C31F2F">
              <w:rPr>
                <w:color w:val="171717" w:themeColor="background2" w:themeShade="1A"/>
              </w:rPr>
              <w:t xml:space="preserve">Проблемний </w:t>
            </w:r>
            <w:proofErr w:type="gramStart"/>
            <w:r w:rsidRPr="00C31F2F">
              <w:rPr>
                <w:color w:val="171717" w:themeColor="background2" w:themeShade="1A"/>
              </w:rPr>
              <w:t>п</w:t>
            </w:r>
            <w:proofErr w:type="gramEnd"/>
            <w:r w:rsidRPr="00C31F2F">
              <w:rPr>
                <w:color w:val="171717" w:themeColor="background2" w:themeShade="1A"/>
              </w:rPr>
              <w:t xml:space="preserve">ідхід до вивчення літератури </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A50988" w:rsidRDefault="00A50988" w:rsidP="007E6C38">
            <w:pPr>
              <w:pStyle w:val="11"/>
              <w:spacing w:line="240" w:lineRule="auto"/>
              <w:jc w:val="center"/>
              <w:rPr>
                <w:rFonts w:ascii="Times New Roman" w:hAnsi="Times New Roman" w:cs="Times New Roman"/>
                <w:b/>
                <w:sz w:val="24"/>
                <w:szCs w:val="24"/>
                <w:highlight w:val="yellow"/>
                <w:lang w:val="uk-UA"/>
              </w:rPr>
            </w:pPr>
            <w:r>
              <w:rPr>
                <w:rFonts w:ascii="Times New Roman" w:hAnsi="Times New Roman" w:cs="Times New Roman"/>
                <w:b/>
                <w:sz w:val="24"/>
                <w:szCs w:val="24"/>
                <w:lang w:val="uk-UA"/>
              </w:rPr>
              <w:t>6</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856997" w:rsidRPr="00622333" w:rsidRDefault="00856997" w:rsidP="00856997">
            <w:pPr>
              <w:shd w:val="clear" w:color="auto" w:fill="FFFFFF"/>
              <w:autoSpaceDE w:val="0"/>
              <w:autoSpaceDN w:val="0"/>
              <w:adjustRightInd w:val="0"/>
              <w:jc w:val="both"/>
              <w:rPr>
                <w:color w:val="171717" w:themeColor="background2" w:themeShade="1A"/>
                <w:sz w:val="22"/>
                <w:szCs w:val="22"/>
              </w:rPr>
            </w:pPr>
            <w:r w:rsidRPr="008E6CF9">
              <w:rPr>
                <w:b/>
                <w:color w:val="000000"/>
              </w:rPr>
              <w:t>Тема</w:t>
            </w:r>
            <w:r w:rsidRPr="00945E11">
              <w:rPr>
                <w:bCs/>
                <w:color w:val="171717" w:themeColor="background2" w:themeShade="1A"/>
              </w:rPr>
              <w:t xml:space="preserve"> </w:t>
            </w:r>
            <w:r w:rsidRPr="00D415E7">
              <w:rPr>
                <w:b/>
                <w:bCs/>
                <w:color w:val="171717" w:themeColor="background2" w:themeShade="1A"/>
              </w:rPr>
              <w:t>5.</w:t>
            </w:r>
            <w:r>
              <w:rPr>
                <w:bCs/>
                <w:color w:val="171717" w:themeColor="background2" w:themeShade="1A"/>
              </w:rPr>
              <w:t xml:space="preserve"> </w:t>
            </w:r>
            <w:r w:rsidRPr="00622333">
              <w:rPr>
                <w:bCs/>
                <w:color w:val="171717" w:themeColor="background2" w:themeShade="1A"/>
                <w:sz w:val="22"/>
                <w:szCs w:val="22"/>
              </w:rPr>
              <w:t xml:space="preserve">Урок </w:t>
            </w:r>
            <w:proofErr w:type="gramStart"/>
            <w:r w:rsidRPr="00622333">
              <w:rPr>
                <w:bCs/>
                <w:color w:val="171717" w:themeColor="background2" w:themeShade="1A"/>
                <w:sz w:val="22"/>
                <w:szCs w:val="22"/>
              </w:rPr>
              <w:t>л</w:t>
            </w:r>
            <w:proofErr w:type="gramEnd"/>
            <w:r w:rsidRPr="00622333">
              <w:rPr>
                <w:bCs/>
                <w:color w:val="171717" w:themeColor="background2" w:themeShade="1A"/>
                <w:sz w:val="22"/>
                <w:szCs w:val="22"/>
              </w:rPr>
              <w:t>ітератури у парадигмі учителя-словесника</w:t>
            </w:r>
          </w:p>
          <w:p w:rsidR="00856997" w:rsidRPr="00622333" w:rsidRDefault="00856997" w:rsidP="00856997">
            <w:pPr>
              <w:shd w:val="clear" w:color="auto" w:fill="FFFFFF"/>
              <w:autoSpaceDE w:val="0"/>
              <w:autoSpaceDN w:val="0"/>
              <w:adjustRightInd w:val="0"/>
              <w:jc w:val="both"/>
              <w:rPr>
                <w:color w:val="171717" w:themeColor="background2" w:themeShade="1A"/>
                <w:sz w:val="22"/>
                <w:szCs w:val="22"/>
              </w:rPr>
            </w:pPr>
            <w:r w:rsidRPr="00622333">
              <w:rPr>
                <w:color w:val="171717" w:themeColor="background2" w:themeShade="1A"/>
                <w:sz w:val="22"/>
                <w:szCs w:val="22"/>
              </w:rPr>
              <w:t>Урок та</w:t>
            </w:r>
            <w:r w:rsidRPr="00945E11">
              <w:rPr>
                <w:color w:val="171717" w:themeColor="background2" w:themeShade="1A"/>
              </w:rPr>
              <w:t xml:space="preserve"> о</w:t>
            </w:r>
            <w:r w:rsidRPr="00622333">
              <w:rPr>
                <w:color w:val="171717" w:themeColor="background2" w:themeShade="1A"/>
                <w:sz w:val="22"/>
                <w:szCs w:val="22"/>
              </w:rPr>
              <w:t>сновні вимоги до нього.</w:t>
            </w:r>
          </w:p>
          <w:p w:rsidR="00856997" w:rsidRPr="00622333" w:rsidRDefault="00856997" w:rsidP="00856997">
            <w:pPr>
              <w:shd w:val="clear" w:color="auto" w:fill="FFFFFF"/>
              <w:autoSpaceDE w:val="0"/>
              <w:autoSpaceDN w:val="0"/>
              <w:adjustRightInd w:val="0"/>
              <w:jc w:val="both"/>
              <w:rPr>
                <w:color w:val="000000"/>
                <w:sz w:val="22"/>
                <w:szCs w:val="22"/>
              </w:rPr>
            </w:pPr>
            <w:r w:rsidRPr="00622333">
              <w:rPr>
                <w:color w:val="000000"/>
                <w:sz w:val="22"/>
                <w:szCs w:val="22"/>
              </w:rPr>
              <w:t xml:space="preserve">Проблема типології уроків </w:t>
            </w:r>
            <w:proofErr w:type="gramStart"/>
            <w:r w:rsidRPr="00622333">
              <w:rPr>
                <w:color w:val="000000"/>
                <w:sz w:val="22"/>
                <w:szCs w:val="22"/>
              </w:rPr>
              <w:t>л</w:t>
            </w:r>
            <w:proofErr w:type="gramEnd"/>
            <w:r w:rsidRPr="00622333">
              <w:rPr>
                <w:color w:val="000000"/>
                <w:sz w:val="22"/>
                <w:szCs w:val="22"/>
              </w:rPr>
              <w:t>ітератури</w:t>
            </w:r>
          </w:p>
          <w:p w:rsidR="00856997" w:rsidRPr="00622333" w:rsidRDefault="00856997" w:rsidP="00856997">
            <w:pPr>
              <w:shd w:val="clear" w:color="auto" w:fill="FFFFFF"/>
              <w:autoSpaceDE w:val="0"/>
              <w:autoSpaceDN w:val="0"/>
              <w:adjustRightInd w:val="0"/>
              <w:jc w:val="both"/>
              <w:rPr>
                <w:color w:val="000000"/>
                <w:sz w:val="22"/>
                <w:szCs w:val="22"/>
              </w:rPr>
            </w:pPr>
            <w:r w:rsidRPr="00622333">
              <w:rPr>
                <w:color w:val="000000"/>
                <w:sz w:val="22"/>
                <w:szCs w:val="22"/>
              </w:rPr>
              <w:t xml:space="preserve">Шляхи </w:t>
            </w:r>
            <w:proofErr w:type="gramStart"/>
            <w:r w:rsidRPr="00622333">
              <w:rPr>
                <w:color w:val="000000"/>
                <w:sz w:val="22"/>
                <w:szCs w:val="22"/>
              </w:rPr>
              <w:t>п</w:t>
            </w:r>
            <w:proofErr w:type="gramEnd"/>
            <w:r w:rsidRPr="00622333">
              <w:rPr>
                <w:color w:val="000000"/>
                <w:sz w:val="22"/>
                <w:szCs w:val="22"/>
              </w:rPr>
              <w:t>ідвищення ефективності уроку літератури.</w:t>
            </w:r>
          </w:p>
          <w:p w:rsidR="00856997" w:rsidRPr="00622333" w:rsidRDefault="00856997" w:rsidP="00856997">
            <w:pPr>
              <w:shd w:val="clear" w:color="auto" w:fill="FFFFFF"/>
              <w:autoSpaceDE w:val="0"/>
              <w:autoSpaceDN w:val="0"/>
              <w:adjustRightInd w:val="0"/>
              <w:jc w:val="both"/>
              <w:rPr>
                <w:color w:val="000000"/>
                <w:sz w:val="22"/>
                <w:szCs w:val="22"/>
              </w:rPr>
            </w:pPr>
            <w:r w:rsidRPr="00622333">
              <w:rPr>
                <w:color w:val="000000"/>
                <w:sz w:val="22"/>
                <w:szCs w:val="22"/>
              </w:rPr>
              <w:t>Особливості уроків позакласного читання.</w:t>
            </w:r>
          </w:p>
          <w:p w:rsidR="00E55C6A" w:rsidRPr="00C743BF" w:rsidRDefault="00856997" w:rsidP="00856997">
            <w:pPr>
              <w:pStyle w:val="11"/>
              <w:spacing w:line="240" w:lineRule="auto"/>
              <w:jc w:val="both"/>
              <w:rPr>
                <w:rFonts w:ascii="Times New Roman" w:hAnsi="Times New Roman" w:cs="Times New Roman"/>
                <w:color w:val="1D1B11"/>
                <w:sz w:val="24"/>
                <w:szCs w:val="24"/>
              </w:rPr>
            </w:pPr>
            <w:r w:rsidRPr="00622333">
              <w:rPr>
                <w:rFonts w:ascii="Times New Roman" w:hAnsi="Times New Roman" w:cs="Times New Roman"/>
                <w:color w:val="000000"/>
              </w:rPr>
              <w:t>Підготовка і планування уроків літератури</w:t>
            </w:r>
            <w:proofErr w:type="gramStart"/>
            <w:r w:rsidRPr="00622333">
              <w:rPr>
                <w:rFonts w:ascii="Times New Roman" w:hAnsi="Times New Roman" w:cs="Times New Roman"/>
                <w:color w:val="000000"/>
              </w:rPr>
              <w:t>.</w:t>
            </w:r>
            <w:r w:rsidR="00E55C6A" w:rsidRPr="00622333">
              <w:rPr>
                <w:rFonts w:ascii="Times New Roman" w:hAnsi="Times New Roman" w:cs="Times New Roman"/>
                <w:color w:val="1D1B11"/>
                <w:lang w:val="uk-UA"/>
              </w:rPr>
              <w:t>М</w:t>
            </w:r>
            <w:proofErr w:type="gramEnd"/>
            <w:r w:rsidR="00E55C6A" w:rsidRPr="00622333">
              <w:rPr>
                <w:rFonts w:ascii="Times New Roman" w:hAnsi="Times New Roman" w:cs="Times New Roman"/>
                <w:color w:val="1D1B11"/>
                <w:lang w:val="uk-UA"/>
              </w:rPr>
              <w:t xml:space="preserve">отиваційне забезпечення </w:t>
            </w:r>
            <w:r w:rsidR="00E55C6A" w:rsidRPr="00622333">
              <w:rPr>
                <w:rFonts w:ascii="Times New Roman" w:hAnsi="Times New Roman" w:cs="Times New Roman"/>
                <w:color w:val="1D1B11"/>
              </w:rPr>
              <w:t>уроку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856997" w:rsidRPr="00856997" w:rsidRDefault="00E55C6A" w:rsidP="007E6C38">
            <w:pPr>
              <w:pStyle w:val="11"/>
              <w:spacing w:line="240" w:lineRule="auto"/>
              <w:jc w:val="center"/>
              <w:rPr>
                <w:rFonts w:ascii="Times New Roman" w:hAnsi="Times New Roman" w:cs="Times New Roman"/>
                <w:color w:val="000000"/>
                <w:sz w:val="24"/>
                <w:szCs w:val="24"/>
                <w:lang w:val="uk-UA"/>
              </w:rPr>
            </w:pPr>
            <w:r w:rsidRPr="00856997">
              <w:rPr>
                <w:rFonts w:ascii="Times New Roman" w:hAnsi="Times New Roman" w:cs="Times New Roman"/>
                <w:color w:val="000000"/>
                <w:sz w:val="24"/>
                <w:szCs w:val="24"/>
                <w:lang w:val="uk-UA"/>
              </w:rPr>
              <w:t>Лекці</w:t>
            </w:r>
            <w:r w:rsidR="00856997">
              <w:rPr>
                <w:rFonts w:ascii="Times New Roman" w:hAnsi="Times New Roman" w:cs="Times New Roman"/>
                <w:color w:val="000000"/>
                <w:sz w:val="24"/>
                <w:szCs w:val="24"/>
                <w:lang w:val="uk-UA"/>
              </w:rPr>
              <w:t>я-візуалізація</w:t>
            </w:r>
            <w:r w:rsidRPr="00856997">
              <w:rPr>
                <w:rFonts w:ascii="Times New Roman" w:hAnsi="Times New Roman" w:cs="Times New Roman"/>
                <w:color w:val="000000"/>
                <w:sz w:val="24"/>
                <w:szCs w:val="24"/>
                <w:lang w:val="uk-UA"/>
              </w:rPr>
              <w:t xml:space="preserve"> </w:t>
            </w:r>
          </w:p>
          <w:p w:rsidR="00E55C6A" w:rsidRPr="00856997" w:rsidRDefault="00E55C6A" w:rsidP="007E6C38">
            <w:pPr>
              <w:pStyle w:val="11"/>
              <w:spacing w:line="240" w:lineRule="auto"/>
              <w:jc w:val="center"/>
              <w:rPr>
                <w:rFonts w:ascii="Times New Roman" w:hAnsi="Times New Roman" w:cs="Times New Roman"/>
                <w:color w:val="000000"/>
                <w:sz w:val="24"/>
                <w:szCs w:val="24"/>
                <w:lang w:val="uk-UA"/>
              </w:rPr>
            </w:pPr>
            <w:r w:rsidRPr="00856997">
              <w:rPr>
                <w:rFonts w:ascii="Times New Roman" w:hAnsi="Times New Roman" w:cs="Times New Roman"/>
                <w:color w:val="000000"/>
                <w:sz w:val="24"/>
                <w:szCs w:val="24"/>
                <w:lang w:val="uk-UA"/>
              </w:rPr>
              <w:t>(2 год.)</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E55C6A"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211B4F" w:rsidP="007E6C38">
            <w:pPr>
              <w:pStyle w:val="11"/>
              <w:spacing w:line="240" w:lineRule="auto"/>
              <w:jc w:val="center"/>
              <w:rPr>
                <w:rFonts w:ascii="Times New Roman" w:hAnsi="Times New Roman" w:cs="Times New Roman"/>
                <w:color w:val="000000"/>
                <w:sz w:val="24"/>
                <w:szCs w:val="24"/>
                <w:lang w:val="uk-UA"/>
              </w:rPr>
            </w:pPr>
            <w:r w:rsidRPr="00211B4F">
              <w:rPr>
                <w:rFonts w:ascii="Times New Roman" w:hAnsi="Times New Roman" w:cs="Times New Roman"/>
                <w:color w:val="000000"/>
                <w:sz w:val="24"/>
                <w:szCs w:val="24"/>
                <w:lang w:val="uk-UA"/>
              </w:rPr>
              <w:t>Семінарське заняття</w:t>
            </w:r>
          </w:p>
          <w:p w:rsidR="00211B4F" w:rsidRPr="00211B4F" w:rsidRDefault="00211B4F"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highlight w:val="yellow"/>
                <w:lang w:val="uk-UA"/>
              </w:rPr>
            </w:pPr>
          </w:p>
          <w:p w:rsidR="00856997" w:rsidRDefault="00856997"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856997" w:rsidRPr="00C743BF" w:rsidRDefault="00A5098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(2</w:t>
            </w:r>
            <w:r w:rsidR="00856997"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 4; 5; 6; 9, 12–15; 32; 33; 36; 40; 41</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5542F6" w:rsidRDefault="005542F6" w:rsidP="005542F6">
            <w:pPr>
              <w:pStyle w:val="11"/>
              <w:spacing w:line="240" w:lineRule="auto"/>
              <w:jc w:val="center"/>
              <w:rPr>
                <w:rFonts w:ascii="Times New Roman" w:hAnsi="Times New Roman" w:cs="Times New Roman"/>
                <w:color w:val="000000"/>
                <w:sz w:val="24"/>
                <w:szCs w:val="24"/>
                <w:lang w:val="uk-UA"/>
              </w:rPr>
            </w:pPr>
            <w:r>
              <w:rPr>
                <w:color w:val="000000"/>
                <w:lang w:val="uk-UA"/>
              </w:rPr>
              <w:t>1–3; 6–9; 14; 16</w:t>
            </w:r>
          </w:p>
          <w:p w:rsidR="00E55C6A" w:rsidRPr="00622333" w:rsidRDefault="00E55C6A" w:rsidP="00EF1BC6">
            <w:pPr>
              <w:pStyle w:val="11"/>
              <w:spacing w:line="240" w:lineRule="auto"/>
              <w:jc w:val="center"/>
              <w:rPr>
                <w:rFonts w:ascii="Times New Roman" w:hAnsi="Times New Roman" w:cs="Times New Roman"/>
                <w:color w:val="000000"/>
                <w:sz w:val="24"/>
                <w:szCs w:val="24"/>
                <w:highlight w:val="yellow"/>
              </w:rPr>
            </w:pP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rPr>
                <w:sz w:val="20"/>
                <w:szCs w:val="20"/>
                <w:lang w:val="uk-UA"/>
              </w:rPr>
            </w:pPr>
            <w:r w:rsidRPr="00CB04F6">
              <w:rPr>
                <w:sz w:val="20"/>
                <w:szCs w:val="20"/>
                <w:shd w:val="clear" w:color="auto" w:fill="FFFFFF"/>
              </w:rPr>
              <w:t>анотувати прочитану додаткову літературу</w:t>
            </w:r>
            <w:r w:rsidRPr="00CB04F6">
              <w:rPr>
                <w:sz w:val="20"/>
                <w:szCs w:val="20"/>
                <w:shd w:val="clear" w:color="auto" w:fill="FFFFFF"/>
                <w:lang w:val="uk-UA"/>
              </w:rPr>
              <w:t>;</w:t>
            </w:r>
          </w:p>
          <w:p w:rsidR="00E55C6A" w:rsidRPr="002407AE" w:rsidRDefault="00E55C6A" w:rsidP="002407AE">
            <w:pPr>
              <w:shd w:val="clear" w:color="auto" w:fill="FFFFFF"/>
              <w:textAlignment w:val="baseline"/>
              <w:rPr>
                <w:color w:val="33526B"/>
                <w:sz w:val="22"/>
                <w:szCs w:val="22"/>
                <w:lang w:val="uk-UA"/>
              </w:rPr>
            </w:pPr>
            <w:r w:rsidRPr="00CB04F6">
              <w:rPr>
                <w:sz w:val="20"/>
                <w:szCs w:val="20"/>
              </w:rPr>
              <w:t>скласти план-конспект уроку за однією з тем, які вивчаються у 7 і 8 класах</w:t>
            </w:r>
            <w:r w:rsidRPr="00CB04F6">
              <w:rPr>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(перший 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A50988"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E55C6A" w:rsidRPr="00622333" w:rsidRDefault="00E55C6A" w:rsidP="007E6C38">
            <w:pPr>
              <w:pStyle w:val="11"/>
              <w:spacing w:line="240" w:lineRule="auto"/>
              <w:jc w:val="both"/>
              <w:rPr>
                <w:rFonts w:ascii="Times New Roman" w:hAnsi="Times New Roman" w:cs="Times New Roman"/>
                <w:color w:val="1D1B11"/>
              </w:rPr>
            </w:pPr>
            <w:r w:rsidRPr="00622333">
              <w:rPr>
                <w:rFonts w:ascii="Times New Roman" w:hAnsi="Times New Roman" w:cs="Times New Roman"/>
                <w:b/>
                <w:color w:val="1D1B11"/>
              </w:rPr>
              <w:t>Тема 5.</w:t>
            </w:r>
            <w:r w:rsidR="00622333">
              <w:rPr>
                <w:rFonts w:ascii="Times New Roman" w:hAnsi="Times New Roman" w:cs="Times New Roman"/>
                <w:color w:val="1D1B11"/>
              </w:rPr>
              <w:t xml:space="preserve"> Структура уроку </w:t>
            </w:r>
            <w:proofErr w:type="gramStart"/>
            <w:r w:rsidR="00622333">
              <w:rPr>
                <w:rFonts w:ascii="Times New Roman" w:hAnsi="Times New Roman" w:cs="Times New Roman"/>
                <w:color w:val="1D1B11"/>
              </w:rPr>
              <w:t>л</w:t>
            </w:r>
            <w:proofErr w:type="gramEnd"/>
            <w:r w:rsidR="00622333">
              <w:rPr>
                <w:rFonts w:ascii="Times New Roman" w:hAnsi="Times New Roman" w:cs="Times New Roman"/>
                <w:color w:val="1D1B11"/>
              </w:rPr>
              <w:t xml:space="preserve">ітератури </w:t>
            </w:r>
            <w:r w:rsidR="00622333">
              <w:rPr>
                <w:rFonts w:ascii="Times New Roman" w:hAnsi="Times New Roman" w:cs="Times New Roman"/>
                <w:color w:val="1D1B11"/>
                <w:lang w:val="uk-UA"/>
              </w:rPr>
              <w:t>(</w:t>
            </w:r>
            <w:r w:rsidRPr="00622333">
              <w:rPr>
                <w:rFonts w:ascii="Times New Roman" w:hAnsi="Times New Roman" w:cs="Times New Roman"/>
                <w:color w:val="1D1B11"/>
              </w:rPr>
              <w:t>моделювання</w:t>
            </w:r>
            <w:r w:rsidRPr="00622333">
              <w:rPr>
                <w:rFonts w:ascii="Times New Roman" w:hAnsi="Times New Roman" w:cs="Times New Roman"/>
                <w:color w:val="1D1B11"/>
              </w:rPr>
              <w:lastRenderedPageBreak/>
              <w:t>)</w:t>
            </w:r>
          </w:p>
        </w:tc>
        <w:tc>
          <w:tcPr>
            <w:tcW w:w="2977" w:type="dxa"/>
            <w:tcBorders>
              <w:top w:val="single" w:sz="4" w:space="0" w:color="auto"/>
              <w:left w:val="single" w:sz="4" w:space="0" w:color="auto"/>
              <w:bottom w:val="single" w:sz="4" w:space="0" w:color="auto"/>
              <w:right w:val="single" w:sz="4" w:space="0" w:color="auto"/>
            </w:tcBorders>
            <w:vAlign w:val="center"/>
          </w:tcPr>
          <w:p w:rsidR="001672F0" w:rsidRDefault="001672F0"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Лабораторне заняття</w:t>
            </w:r>
          </w:p>
          <w:p w:rsidR="001672F0" w:rsidRDefault="001672F0"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33A8B" w:rsidRDefault="00E33A8B" w:rsidP="007E6C38">
            <w:pPr>
              <w:pStyle w:val="11"/>
              <w:spacing w:line="240" w:lineRule="auto"/>
              <w:jc w:val="center"/>
              <w:rPr>
                <w:rFonts w:ascii="Times New Roman" w:hAnsi="Times New Roman" w:cs="Times New Roman"/>
                <w:color w:val="000000"/>
                <w:sz w:val="24"/>
                <w:szCs w:val="24"/>
                <w:lang w:val="uk-UA"/>
              </w:rPr>
            </w:pPr>
          </w:p>
          <w:p w:rsidR="00E33A8B" w:rsidRDefault="00E33A8B" w:rsidP="007E6C38">
            <w:pPr>
              <w:pStyle w:val="11"/>
              <w:spacing w:line="240" w:lineRule="auto"/>
              <w:jc w:val="center"/>
              <w:rPr>
                <w:rFonts w:ascii="Times New Roman" w:hAnsi="Times New Roman" w:cs="Times New Roman"/>
                <w:color w:val="000000"/>
                <w:sz w:val="24"/>
                <w:szCs w:val="24"/>
                <w:lang w:val="uk-UA"/>
              </w:rPr>
            </w:pPr>
          </w:p>
          <w:p w:rsidR="00B403CB" w:rsidRDefault="00E55C6A"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Самостійна робота </w:t>
            </w:r>
          </w:p>
          <w:p w:rsidR="00E55C6A" w:rsidRPr="00C743BF" w:rsidRDefault="00A5098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lastRenderedPageBreak/>
              <w:t>(2</w:t>
            </w:r>
            <w:r w:rsidR="00E55C6A"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lastRenderedPageBreak/>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 xml:space="preserve">1; 2; №; 4; 5; 6; 9, 12–15; 32; 33; 36; 40; </w:t>
            </w:r>
            <w:r>
              <w:rPr>
                <w:rFonts w:ascii="Times New Roman" w:hAnsi="Times New Roman" w:cs="Times New Roman"/>
                <w:sz w:val="24"/>
                <w:szCs w:val="24"/>
                <w:shd w:val="clear" w:color="auto" w:fill="FFFFFF"/>
                <w:lang w:val="uk-UA"/>
              </w:rPr>
              <w:lastRenderedPageBreak/>
              <w:t>41</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5542F6" w:rsidRDefault="005542F6" w:rsidP="005542F6">
            <w:pPr>
              <w:pStyle w:val="11"/>
              <w:spacing w:line="240" w:lineRule="auto"/>
              <w:jc w:val="center"/>
              <w:rPr>
                <w:rFonts w:ascii="Times New Roman" w:hAnsi="Times New Roman" w:cs="Times New Roman"/>
                <w:color w:val="000000"/>
                <w:sz w:val="24"/>
                <w:szCs w:val="24"/>
                <w:lang w:val="uk-UA"/>
              </w:rPr>
            </w:pPr>
            <w:r>
              <w:rPr>
                <w:color w:val="000000"/>
                <w:lang w:val="uk-UA"/>
              </w:rPr>
              <w:t>1–3; 6–9; 14; 16</w:t>
            </w:r>
          </w:p>
          <w:p w:rsidR="00E55C6A" w:rsidRPr="00622333" w:rsidRDefault="00E55C6A" w:rsidP="00EF1BC6">
            <w:pPr>
              <w:pStyle w:val="11"/>
              <w:spacing w:line="240" w:lineRule="auto"/>
              <w:jc w:val="center"/>
              <w:rPr>
                <w:rFonts w:ascii="Times New Roman" w:hAnsi="Times New Roman" w:cs="Times New Roman"/>
                <w:color w:val="000000"/>
                <w:sz w:val="24"/>
                <w:szCs w:val="24"/>
                <w:highlight w:val="yellow"/>
              </w:rPr>
            </w:pP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pStyle w:val="11"/>
              <w:spacing w:line="240" w:lineRule="auto"/>
              <w:jc w:val="center"/>
              <w:rPr>
                <w:rFonts w:ascii="Times New Roman" w:hAnsi="Times New Roman" w:cs="Times New Roman"/>
                <w:sz w:val="20"/>
                <w:szCs w:val="20"/>
                <w:highlight w:val="yellow"/>
                <w:lang w:val="uk-UA"/>
              </w:rPr>
            </w:pPr>
            <w:r w:rsidRPr="00CB04F6">
              <w:rPr>
                <w:rFonts w:ascii="Times New Roman" w:hAnsi="Times New Roman" w:cs="Times New Roman"/>
                <w:sz w:val="20"/>
                <w:szCs w:val="20"/>
              </w:rPr>
              <w:lastRenderedPageBreak/>
              <w:t xml:space="preserve">за схемою, запропонованою у лекції; ознайомитися із схемою аналізу уроку </w:t>
            </w:r>
            <w:r w:rsidRPr="00CB04F6">
              <w:rPr>
                <w:rFonts w:ascii="Times New Roman" w:hAnsi="Times New Roman" w:cs="Times New Roman"/>
                <w:sz w:val="20"/>
                <w:szCs w:val="20"/>
              </w:rPr>
              <w:lastRenderedPageBreak/>
              <w:t xml:space="preserve">літератури, </w:t>
            </w:r>
            <w:proofErr w:type="gramStart"/>
            <w:r w:rsidRPr="00CB04F6">
              <w:rPr>
                <w:rFonts w:ascii="Times New Roman" w:hAnsi="Times New Roman" w:cs="Times New Roman"/>
                <w:sz w:val="20"/>
                <w:szCs w:val="20"/>
              </w:rPr>
              <w:t>п</w:t>
            </w:r>
            <w:proofErr w:type="gramEnd"/>
            <w:r w:rsidRPr="00CB04F6">
              <w:rPr>
                <w:rFonts w:ascii="Times New Roman" w:hAnsi="Times New Roman" w:cs="Times New Roman"/>
                <w:sz w:val="20"/>
                <w:szCs w:val="20"/>
              </w:rPr>
              <w:t>ідготуватися до аналізу запропонованого уроку</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lastRenderedPageBreak/>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 xml:space="preserve">впродовж сьомого навчального семестру </w:t>
            </w:r>
            <w:r w:rsidRPr="004A47C1">
              <w:rPr>
                <w:rFonts w:ascii="Times New Roman" w:hAnsi="Times New Roman" w:cs="Times New Roman"/>
                <w:sz w:val="24"/>
                <w:szCs w:val="24"/>
                <w:lang w:val="uk-UA"/>
              </w:rPr>
              <w:lastRenderedPageBreak/>
              <w:t>(перший періодичний контроль)</w:t>
            </w:r>
          </w:p>
        </w:tc>
      </w:tr>
      <w:tr w:rsidR="00856997"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856997" w:rsidRPr="00A50988" w:rsidRDefault="00274D68" w:rsidP="007E6C38">
            <w:pPr>
              <w:pStyle w:val="11"/>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5</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B403CB" w:rsidRPr="00945E11" w:rsidRDefault="00B403CB" w:rsidP="00B403CB">
            <w:pPr>
              <w:pStyle w:val="20"/>
              <w:spacing w:after="0" w:line="240" w:lineRule="auto"/>
              <w:jc w:val="both"/>
              <w:rPr>
                <w:b/>
              </w:rPr>
            </w:pPr>
            <w:r w:rsidRPr="008E6CF9">
              <w:rPr>
                <w:b/>
                <w:bCs/>
                <w:color w:val="000000"/>
              </w:rPr>
              <w:t>Тема</w:t>
            </w:r>
            <w:r w:rsidRPr="00945E11">
              <w:t xml:space="preserve"> </w:t>
            </w:r>
            <w:r w:rsidRPr="0007706E">
              <w:rPr>
                <w:b/>
                <w:lang w:val="uk-UA"/>
              </w:rPr>
              <w:t>5.</w:t>
            </w:r>
            <w:r>
              <w:rPr>
                <w:lang w:val="uk-UA"/>
              </w:rPr>
              <w:t xml:space="preserve"> </w:t>
            </w:r>
            <w:r w:rsidRPr="00945E11">
              <w:t xml:space="preserve">Проблемний </w:t>
            </w:r>
            <w:proofErr w:type="gramStart"/>
            <w:r w:rsidRPr="00945E11">
              <w:t>п</w:t>
            </w:r>
            <w:proofErr w:type="gramEnd"/>
            <w:r w:rsidRPr="00945E11">
              <w:t>ідхід до вивчення літератури</w:t>
            </w:r>
            <w:r w:rsidRPr="00945E11">
              <w:rPr>
                <w:bCs/>
              </w:rPr>
              <w:t xml:space="preserve"> </w:t>
            </w:r>
          </w:p>
          <w:p w:rsidR="00B403CB" w:rsidRPr="00945E11" w:rsidRDefault="00B403CB" w:rsidP="00B403CB">
            <w:pPr>
              <w:pStyle w:val="20"/>
              <w:spacing w:after="0" w:line="240" w:lineRule="auto"/>
              <w:jc w:val="both"/>
              <w:rPr>
                <w:b/>
              </w:rPr>
            </w:pPr>
            <w:r w:rsidRPr="00945E11">
              <w:rPr>
                <w:lang w:val="uk-UA"/>
              </w:rPr>
              <w:t>С</w:t>
            </w:r>
            <w:r w:rsidRPr="00945E11">
              <w:t xml:space="preserve">утність проблемного навчання. </w:t>
            </w:r>
          </w:p>
          <w:p w:rsidR="00B403CB" w:rsidRPr="00945E11" w:rsidRDefault="00B403CB" w:rsidP="00B403CB">
            <w:pPr>
              <w:pStyle w:val="20"/>
              <w:spacing w:after="0" w:line="240" w:lineRule="auto"/>
              <w:jc w:val="both"/>
              <w:rPr>
                <w:b/>
              </w:rPr>
            </w:pPr>
            <w:r w:rsidRPr="00945E11">
              <w:rPr>
                <w:lang w:val="uk-UA"/>
              </w:rPr>
              <w:t>Ф</w:t>
            </w:r>
            <w:r w:rsidRPr="00945E11">
              <w:t>ункції проблемного навчання на уроці літератури.</w:t>
            </w:r>
          </w:p>
          <w:p w:rsidR="00856997" w:rsidRPr="00AE1E41" w:rsidRDefault="00B403CB" w:rsidP="00AE1E41">
            <w:pPr>
              <w:pStyle w:val="20"/>
              <w:spacing w:after="0" w:line="240" w:lineRule="auto"/>
              <w:jc w:val="both"/>
              <w:rPr>
                <w:b/>
              </w:rPr>
            </w:pPr>
            <w:r w:rsidRPr="00945E11">
              <w:rPr>
                <w:lang w:val="uk-UA"/>
              </w:rPr>
              <w:t>У</w:t>
            </w:r>
            <w:r w:rsidRPr="00945E11">
              <w:t>мов</w:t>
            </w:r>
            <w:r w:rsidRPr="00945E11">
              <w:rPr>
                <w:lang w:val="uk-UA"/>
              </w:rPr>
              <w:t>и</w:t>
            </w:r>
            <w:r w:rsidRPr="00945E11">
              <w:t xml:space="preserve"> виник</w:t>
            </w:r>
            <w:r w:rsidRPr="00945E11">
              <w:rPr>
                <w:lang w:val="uk-UA"/>
              </w:rPr>
              <w:t>нення</w:t>
            </w:r>
            <w:r w:rsidRPr="00945E11">
              <w:t xml:space="preserve"> проблемн</w:t>
            </w:r>
            <w:r w:rsidRPr="00945E11">
              <w:rPr>
                <w:lang w:val="uk-UA"/>
              </w:rPr>
              <w:t>ої</w:t>
            </w:r>
            <w:r w:rsidRPr="00945E11">
              <w:t xml:space="preserve"> ситуаці</w:t>
            </w:r>
            <w:r w:rsidRPr="00945E11">
              <w:rPr>
                <w:lang w:val="uk-UA"/>
              </w:rPr>
              <w:t>ї</w:t>
            </w:r>
            <w:r>
              <w:t xml:space="preserve"> на уроці літератури</w:t>
            </w:r>
            <w:r>
              <w:rPr>
                <w:lang w:val="uk-UA"/>
              </w:rPr>
              <w:t>.</w:t>
            </w:r>
          </w:p>
        </w:tc>
        <w:tc>
          <w:tcPr>
            <w:tcW w:w="2977" w:type="dxa"/>
            <w:tcBorders>
              <w:top w:val="single" w:sz="4" w:space="0" w:color="auto"/>
              <w:left w:val="single" w:sz="4" w:space="0" w:color="auto"/>
              <w:bottom w:val="single" w:sz="4" w:space="0" w:color="auto"/>
              <w:right w:val="single" w:sz="4" w:space="0" w:color="auto"/>
            </w:tcBorders>
            <w:vAlign w:val="center"/>
          </w:tcPr>
          <w:p w:rsidR="00AE1E41" w:rsidRDefault="00AE1E41" w:rsidP="00B403CB">
            <w:pPr>
              <w:pStyle w:val="11"/>
              <w:spacing w:line="240" w:lineRule="auto"/>
              <w:jc w:val="center"/>
              <w:rPr>
                <w:rFonts w:ascii="Times New Roman" w:hAnsi="Times New Roman" w:cs="Times New Roman"/>
                <w:color w:val="000000"/>
                <w:sz w:val="24"/>
                <w:szCs w:val="24"/>
                <w:lang w:val="uk-UA"/>
              </w:rPr>
            </w:pPr>
          </w:p>
          <w:p w:rsidR="00E33A8B" w:rsidRDefault="00E33A8B" w:rsidP="00B403C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Семінарське заняття </w:t>
            </w:r>
          </w:p>
          <w:p w:rsidR="00E33A8B" w:rsidRDefault="00E33A8B" w:rsidP="00B403C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33A8B" w:rsidRDefault="00E33A8B" w:rsidP="00B403CB">
            <w:pPr>
              <w:pStyle w:val="11"/>
              <w:spacing w:line="240" w:lineRule="auto"/>
              <w:jc w:val="center"/>
              <w:rPr>
                <w:rFonts w:ascii="Times New Roman" w:hAnsi="Times New Roman" w:cs="Times New Roman"/>
                <w:color w:val="000000"/>
                <w:sz w:val="24"/>
                <w:szCs w:val="24"/>
                <w:lang w:val="uk-UA"/>
              </w:rPr>
            </w:pPr>
          </w:p>
          <w:p w:rsidR="00E33A8B" w:rsidRDefault="00E33A8B" w:rsidP="00B403CB">
            <w:pPr>
              <w:pStyle w:val="11"/>
              <w:spacing w:line="240" w:lineRule="auto"/>
              <w:jc w:val="center"/>
              <w:rPr>
                <w:rFonts w:ascii="Times New Roman" w:hAnsi="Times New Roman" w:cs="Times New Roman"/>
                <w:color w:val="000000"/>
                <w:sz w:val="24"/>
                <w:szCs w:val="24"/>
                <w:lang w:val="uk-UA"/>
              </w:rPr>
            </w:pPr>
          </w:p>
          <w:p w:rsidR="00B403CB" w:rsidRDefault="00B403CB" w:rsidP="00B403C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Самостійна робота </w:t>
            </w:r>
          </w:p>
          <w:p w:rsidR="00856997" w:rsidRDefault="00274D68" w:rsidP="00B403CB">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w:t>
            </w:r>
            <w:r w:rsidR="00B403CB"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r>
              <w:rPr>
                <w:rFonts w:ascii="Times New Roman" w:hAnsi="Times New Roman" w:cs="Times New Roman"/>
                <w:sz w:val="24"/>
                <w:szCs w:val="24"/>
                <w:shd w:val="clear" w:color="auto" w:fill="FFFFFF"/>
                <w:lang w:val="uk-UA"/>
              </w:rPr>
              <w:t>; 21; 22</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856997" w:rsidRPr="00622333" w:rsidRDefault="005542F6" w:rsidP="005542F6">
            <w:pPr>
              <w:pStyle w:val="11"/>
              <w:spacing w:line="240" w:lineRule="auto"/>
              <w:jc w:val="center"/>
              <w:rPr>
                <w:rFonts w:ascii="Times New Roman" w:hAnsi="Times New Roman" w:cs="Times New Roman"/>
                <w:color w:val="000000"/>
                <w:sz w:val="24"/>
                <w:szCs w:val="24"/>
                <w:lang w:val="uk-UA"/>
              </w:rPr>
            </w:pPr>
            <w:r w:rsidRPr="00EB1D13">
              <w:rPr>
                <w:color w:val="000000"/>
                <w:lang w:val="en-US"/>
              </w:rPr>
              <w:t>1,</w:t>
            </w:r>
            <w:r w:rsidRPr="00EB1D13">
              <w:rPr>
                <w:color w:val="000000"/>
                <w:lang w:val="uk-UA"/>
              </w:rPr>
              <w:t xml:space="preserve"> 2, 4, 11</w:t>
            </w:r>
          </w:p>
        </w:tc>
        <w:tc>
          <w:tcPr>
            <w:tcW w:w="1381" w:type="dxa"/>
            <w:tcBorders>
              <w:top w:val="single" w:sz="4" w:space="0" w:color="auto"/>
              <w:left w:val="single" w:sz="4" w:space="0" w:color="auto"/>
              <w:bottom w:val="single" w:sz="4" w:space="0" w:color="auto"/>
              <w:right w:val="single" w:sz="4" w:space="0" w:color="auto"/>
            </w:tcBorders>
            <w:vAlign w:val="center"/>
          </w:tcPr>
          <w:p w:rsidR="00856997" w:rsidRPr="00CB04F6" w:rsidRDefault="00856997" w:rsidP="007E6C38">
            <w:pPr>
              <w:pStyle w:val="11"/>
              <w:spacing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856997" w:rsidRPr="00C743BF" w:rsidRDefault="00E33A8B" w:rsidP="007E6C38">
            <w:pPr>
              <w:pStyle w:val="11"/>
              <w:spacing w:line="240" w:lineRule="auto"/>
              <w:jc w:val="center"/>
              <w:rPr>
                <w:rFonts w:ascii="Times New Roman" w:hAnsi="Times New Roman" w:cs="Times New Roman"/>
                <w:sz w:val="24"/>
                <w:szCs w:val="24"/>
                <w:highlight w:val="yellow"/>
                <w:lang w:val="uk-UA"/>
              </w:rPr>
            </w:pPr>
            <w:r w:rsidRPr="00E33A8B">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856997" w:rsidRPr="004A47C1" w:rsidRDefault="00856997" w:rsidP="007E6C38">
            <w:pPr>
              <w:pStyle w:val="11"/>
              <w:spacing w:line="240" w:lineRule="auto"/>
              <w:jc w:val="both"/>
              <w:rPr>
                <w:rFonts w:ascii="Times New Roman" w:hAnsi="Times New Roman" w:cs="Times New Roman"/>
                <w:sz w:val="24"/>
                <w:szCs w:val="24"/>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AE1E41">
              <w:rPr>
                <w:rFonts w:ascii="Times New Roman" w:hAnsi="Times New Roman" w:cs="Times New Roman"/>
                <w:sz w:val="24"/>
                <w:szCs w:val="24"/>
                <w:lang w:val="uk-UA"/>
              </w:rPr>
              <w:t>2</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Тема 6. Вивчення біографії письменника</w:t>
            </w:r>
          </w:p>
        </w:tc>
        <w:tc>
          <w:tcPr>
            <w:tcW w:w="2977" w:type="dxa"/>
            <w:tcBorders>
              <w:top w:val="single" w:sz="4" w:space="0" w:color="auto"/>
              <w:left w:val="single" w:sz="4" w:space="0" w:color="auto"/>
              <w:bottom w:val="single" w:sz="4" w:space="0" w:color="auto"/>
              <w:right w:val="single" w:sz="4" w:space="0" w:color="auto"/>
            </w:tcBorders>
            <w:vAlign w:val="center"/>
          </w:tcPr>
          <w:p w:rsidR="001672F0" w:rsidRDefault="00E55C6A" w:rsidP="00AE1E41">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Лекційне заняття</w:t>
            </w:r>
          </w:p>
          <w:p w:rsidR="001672F0" w:rsidRPr="001672F0" w:rsidRDefault="001672F0" w:rsidP="00AE1E41">
            <w:pPr>
              <w:pStyle w:val="11"/>
              <w:spacing w:line="240" w:lineRule="auto"/>
              <w:jc w:val="center"/>
              <w:rPr>
                <w:rFonts w:ascii="Times New Roman" w:hAnsi="Times New Roman" w:cs="Times New Roman"/>
                <w:color w:val="000000"/>
                <w:sz w:val="24"/>
                <w:szCs w:val="24"/>
                <w:lang w:val="uk-UA"/>
              </w:rPr>
            </w:pPr>
            <w:r w:rsidRPr="001672F0">
              <w:rPr>
                <w:rFonts w:ascii="Times New Roman" w:hAnsi="Times New Roman" w:cs="Times New Roman"/>
                <w:color w:val="000000"/>
                <w:sz w:val="24"/>
                <w:szCs w:val="24"/>
              </w:rPr>
              <w:t>проблемний виклад</w:t>
            </w:r>
          </w:p>
          <w:p w:rsidR="00E55C6A" w:rsidRPr="00FB21E8" w:rsidRDefault="00E55C6A" w:rsidP="001672F0">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(2 год.)</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8; 9, 10; 12–15; 17; 18; 37; 38</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622333"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pStyle w:val="11"/>
              <w:spacing w:line="240" w:lineRule="auto"/>
              <w:jc w:val="center"/>
              <w:rPr>
                <w:rFonts w:ascii="Times New Roman" w:hAnsi="Times New Roman" w:cs="Times New Roman"/>
                <w:sz w:val="20"/>
                <w:szCs w:val="20"/>
                <w:highlight w:val="yellow"/>
                <w:lang w:val="uk-UA"/>
              </w:rPr>
            </w:pPr>
            <w:r w:rsidRPr="00CB04F6">
              <w:rPr>
                <w:rFonts w:ascii="Times New Roman" w:hAnsi="Times New Roman"/>
                <w:bCs/>
                <w:sz w:val="20"/>
                <w:szCs w:val="20"/>
                <w:lang w:val="uk-UA"/>
              </w:rPr>
              <w:t>Демонстрація презентації, перегляд фрагментів відео, використання електронного підручника</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4A47C1">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1672F0" w:rsidRDefault="001672F0" w:rsidP="007E6C38">
            <w:pPr>
              <w:snapToGrid w:val="0"/>
              <w:rPr>
                <w:color w:val="000000"/>
                <w:lang w:val="uk-UA"/>
              </w:rPr>
            </w:pPr>
            <w:r w:rsidRPr="00622333">
              <w:rPr>
                <w:b/>
                <w:color w:val="000000"/>
              </w:rPr>
              <w:t>Тема 6.</w:t>
            </w:r>
            <w:r w:rsidRPr="00C743BF">
              <w:rPr>
                <w:color w:val="000000"/>
              </w:rPr>
              <w:t xml:space="preserve"> </w:t>
            </w:r>
            <w:r>
              <w:rPr>
                <w:color w:val="000000"/>
                <w:lang w:val="uk-UA"/>
              </w:rPr>
              <w:t>Вивчення життєпису письменника в школі</w:t>
            </w:r>
          </w:p>
          <w:p w:rsidR="001672F0" w:rsidRDefault="001672F0" w:rsidP="007E6C38">
            <w:pPr>
              <w:snapToGrid w:val="0"/>
              <w:rPr>
                <w:color w:val="000000"/>
                <w:lang w:val="uk-UA"/>
              </w:rPr>
            </w:pPr>
            <w:r w:rsidRPr="001672F0">
              <w:rPr>
                <w:b/>
                <w:color w:val="000000"/>
              </w:rPr>
              <w:t>Тема 6.</w:t>
            </w:r>
            <w:r w:rsidRPr="00C743BF">
              <w:rPr>
                <w:color w:val="000000"/>
              </w:rPr>
              <w:t xml:space="preserve"> </w:t>
            </w:r>
          </w:p>
          <w:p w:rsidR="00E55C6A" w:rsidRPr="00C743BF" w:rsidRDefault="00E55C6A" w:rsidP="007E6C38">
            <w:pPr>
              <w:snapToGrid w:val="0"/>
              <w:rPr>
                <w:color w:val="000000"/>
              </w:rPr>
            </w:pPr>
            <w:r w:rsidRPr="00C743BF">
              <w:rPr>
                <w:color w:val="000000"/>
              </w:rPr>
              <w:t>Особливості розповіді про письменника у середніх класах</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Семінарське заняття (2 год.)</w:t>
            </w:r>
          </w:p>
          <w:p w:rsidR="001672F0" w:rsidRDefault="001672F0"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заняття </w:t>
            </w:r>
          </w:p>
          <w:p w:rsidR="001672F0" w:rsidRPr="00FB21E8" w:rsidRDefault="001672F0"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 год.)</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8; 9, 10; 12–15; 17; 18; 37; 38</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622333"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2407AE">
              <w:rPr>
                <w:rFonts w:ascii="Times New Roman" w:hAnsi="Times New Roman"/>
              </w:rPr>
              <w:t>Розроб</w:t>
            </w:r>
            <w:r>
              <w:rPr>
                <w:rFonts w:ascii="Times New Roman" w:hAnsi="Times New Roman"/>
                <w:lang w:val="uk-UA"/>
              </w:rPr>
              <w:t>и</w:t>
            </w:r>
            <w:r w:rsidRPr="002407AE">
              <w:rPr>
                <w:rFonts w:ascii="Times New Roman" w:hAnsi="Times New Roman"/>
              </w:rPr>
              <w:t>т</w:t>
            </w:r>
            <w:r>
              <w:rPr>
                <w:rFonts w:ascii="Times New Roman" w:hAnsi="Times New Roman"/>
                <w:lang w:val="uk-UA"/>
              </w:rPr>
              <w:t>и</w:t>
            </w:r>
            <w:r w:rsidRPr="002407AE">
              <w:rPr>
                <w:rFonts w:ascii="Times New Roman" w:hAnsi="Times New Roman"/>
              </w:rPr>
              <w:t xml:space="preserve"> фрагмент уроку вивчення </w:t>
            </w:r>
            <w:r w:rsidRPr="002407AE">
              <w:rPr>
                <w:rFonts w:ascii="Times New Roman" w:hAnsi="Times New Roman"/>
                <w:bCs/>
              </w:rPr>
              <w:t>життєпису</w:t>
            </w:r>
            <w:r>
              <w:rPr>
                <w:rFonts w:ascii="Times New Roman" w:hAnsi="Times New Roman"/>
                <w:bCs/>
                <w:lang w:val="uk-UA"/>
              </w:rPr>
              <w:t xml:space="preserve"> письменника у 7 класі</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sz w:val="24"/>
                <w:szCs w:val="24"/>
                <w:highlight w:val="yellow"/>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11021" w:type="dxa"/>
            <w:gridSpan w:val="8"/>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E55C6A" w:rsidP="001745CE">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b/>
                <w:sz w:val="24"/>
                <w:szCs w:val="24"/>
                <w:lang w:val="uk-UA"/>
              </w:rPr>
              <w:lastRenderedPageBreak/>
              <w:t>БЛОК 3 ОСНОВНІ ЕТАПИ РОБОТИ НАД ХУДОЖНІМ ТВОРОМ</w:t>
            </w:r>
          </w:p>
        </w:tc>
      </w:tr>
      <w:tr w:rsidR="00E55C6A" w:rsidRPr="00C743BF" w:rsidTr="00211B4F">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23"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b/>
                <w:sz w:val="24"/>
                <w:szCs w:val="24"/>
                <w:lang w:val="uk-UA"/>
              </w:rPr>
            </w:pPr>
            <w:r w:rsidRPr="00211B4F">
              <w:rPr>
                <w:rFonts w:ascii="Times New Roman" w:hAnsi="Times New Roman" w:cs="Times New Roman"/>
                <w:b/>
                <w:color w:val="000000"/>
                <w:sz w:val="24"/>
                <w:szCs w:val="24"/>
              </w:rPr>
              <w:t>Тема 1.</w:t>
            </w:r>
            <w:r w:rsidRPr="00C743BF">
              <w:rPr>
                <w:rFonts w:ascii="Times New Roman" w:hAnsi="Times New Roman" w:cs="Times New Roman"/>
                <w:color w:val="000000"/>
                <w:sz w:val="24"/>
                <w:szCs w:val="24"/>
              </w:rPr>
              <w:t xml:space="preserve"> </w:t>
            </w:r>
            <w:r w:rsidRPr="00C743BF">
              <w:rPr>
                <w:rFonts w:ascii="Times New Roman" w:hAnsi="Times New Roman" w:cs="Times New Roman"/>
                <w:color w:val="000000"/>
                <w:sz w:val="24"/>
                <w:szCs w:val="24"/>
                <w:lang w:val="uk-UA"/>
              </w:rPr>
              <w:t>Е</w:t>
            </w:r>
            <w:r w:rsidRPr="00C743BF">
              <w:rPr>
                <w:rFonts w:ascii="Times New Roman" w:hAnsi="Times New Roman" w:cs="Times New Roman"/>
                <w:color w:val="000000"/>
                <w:sz w:val="24"/>
                <w:szCs w:val="24"/>
              </w:rPr>
              <w:t>тапи роботи над літературно-художнім твором</w:t>
            </w:r>
          </w:p>
        </w:tc>
        <w:tc>
          <w:tcPr>
            <w:tcW w:w="3013" w:type="dxa"/>
            <w:gridSpan w:val="2"/>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Лекційне заняття </w:t>
            </w:r>
          </w:p>
          <w:p w:rsidR="00E55C6A"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(2 год.)</w:t>
            </w:r>
          </w:p>
          <w:p w:rsidR="00AE1E41" w:rsidRPr="00FB21E8" w:rsidRDefault="00AE1E41" w:rsidP="007E6C38">
            <w:pPr>
              <w:pStyle w:val="11"/>
              <w:spacing w:line="240" w:lineRule="auto"/>
              <w:jc w:val="center"/>
              <w:rPr>
                <w:rFonts w:ascii="Times New Roman" w:hAnsi="Times New Roman" w:cs="Times New Roman"/>
                <w:color w:val="000000"/>
                <w:sz w:val="24"/>
                <w:szCs w:val="24"/>
                <w:lang w:val="uk-UA"/>
              </w:rPr>
            </w:pPr>
          </w:p>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Семінарське заняття (2 год.)</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8; 9, 10; 12–15; 17; 18; 37; 38</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622333"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5540CF" w:rsidRDefault="00E55C6A" w:rsidP="00CB04F6">
            <w:pPr>
              <w:jc w:val="both"/>
              <w:rPr>
                <w:sz w:val="27"/>
                <w:szCs w:val="27"/>
              </w:rPr>
            </w:pPr>
            <w:r w:rsidRPr="002407AE">
              <w:rPr>
                <w:sz w:val="22"/>
                <w:szCs w:val="22"/>
              </w:rPr>
              <w:t xml:space="preserve">анотувати прочитану додаткову літературу </w:t>
            </w:r>
          </w:p>
          <w:p w:rsidR="00E55C6A" w:rsidRPr="002407AE" w:rsidRDefault="00E55C6A" w:rsidP="00BF76E7">
            <w:pPr>
              <w:shd w:val="clear" w:color="auto" w:fill="FFFFFF"/>
              <w:spacing w:after="225" w:line="360" w:lineRule="atLeast"/>
              <w:textAlignment w:val="baseline"/>
              <w:rPr>
                <w:sz w:val="22"/>
                <w:szCs w:val="22"/>
                <w:lang w:val="uk-UA"/>
              </w:rPr>
            </w:pPr>
            <w:r w:rsidRPr="002407AE">
              <w:rPr>
                <w:sz w:val="22"/>
                <w:szCs w:val="22"/>
              </w:rPr>
              <w:t xml:space="preserve"> </w:t>
            </w:r>
          </w:p>
          <w:p w:rsidR="00E55C6A" w:rsidRPr="00C743BF" w:rsidRDefault="00E55C6A" w:rsidP="007E6C38">
            <w:pPr>
              <w:pStyle w:val="11"/>
              <w:spacing w:line="240" w:lineRule="auto"/>
              <w:jc w:val="center"/>
              <w:rPr>
                <w:rFonts w:ascii="Times New Roman" w:hAnsi="Times New Roman" w:cs="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A51461">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211B4F">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23" w:type="dxa"/>
            <w:tcBorders>
              <w:top w:val="single" w:sz="4" w:space="0" w:color="auto"/>
              <w:left w:val="single" w:sz="4" w:space="0" w:color="auto"/>
              <w:bottom w:val="single" w:sz="4" w:space="0" w:color="auto"/>
              <w:right w:val="single" w:sz="4" w:space="0" w:color="auto"/>
            </w:tcBorders>
          </w:tcPr>
          <w:p w:rsidR="00E55C6A" w:rsidRPr="00C743BF" w:rsidRDefault="00E55C6A" w:rsidP="00AE1E41">
            <w:pPr>
              <w:snapToGrid w:val="0"/>
              <w:rPr>
                <w:color w:val="000000"/>
                <w:lang w:val="uk-UA"/>
              </w:rPr>
            </w:pPr>
            <w:r w:rsidRPr="00C743BF">
              <w:rPr>
                <w:color w:val="000000"/>
              </w:rPr>
              <w:t xml:space="preserve">Тема 2. </w:t>
            </w:r>
            <w:r w:rsidR="00AE1E41">
              <w:rPr>
                <w:color w:val="000000"/>
                <w:lang w:val="uk-UA"/>
              </w:rPr>
              <w:t>Позакласне ч</w:t>
            </w:r>
            <w:r w:rsidRPr="00C743BF">
              <w:rPr>
                <w:color w:val="000000"/>
              </w:rPr>
              <w:t xml:space="preserve">итання художнього твору </w:t>
            </w:r>
            <w:r w:rsidRPr="00C743BF">
              <w:rPr>
                <w:color w:val="000000"/>
                <w:lang w:val="uk-UA"/>
              </w:rPr>
              <w:t xml:space="preserve"> </w:t>
            </w:r>
          </w:p>
        </w:tc>
        <w:tc>
          <w:tcPr>
            <w:tcW w:w="3013" w:type="dxa"/>
            <w:gridSpan w:val="2"/>
            <w:tcBorders>
              <w:top w:val="single" w:sz="4" w:space="0" w:color="auto"/>
              <w:left w:val="single" w:sz="4" w:space="0" w:color="auto"/>
              <w:bottom w:val="single" w:sz="4" w:space="0" w:color="auto"/>
              <w:right w:val="single" w:sz="4" w:space="0" w:color="auto"/>
            </w:tcBorders>
            <w:vAlign w:val="center"/>
          </w:tcPr>
          <w:p w:rsidR="00AE1E41"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 xml:space="preserve"> (4 год.)</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pStyle w:val="11"/>
              <w:spacing w:line="240" w:lineRule="auto"/>
              <w:jc w:val="center"/>
              <w:rPr>
                <w:rFonts w:ascii="Times New Roman" w:hAnsi="Times New Roman" w:cs="Times New Roman"/>
                <w:highlight w:val="yellow"/>
                <w:lang w:val="uk-UA"/>
              </w:rPr>
            </w:pPr>
            <w:r w:rsidRPr="00CB04F6">
              <w:rPr>
                <w:rFonts w:ascii="Times New Roman" w:hAnsi="Times New Roman" w:cs="Times New Roman"/>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4A47C1">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211B4F">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74D68"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4</w:t>
            </w:r>
          </w:p>
        </w:tc>
        <w:tc>
          <w:tcPr>
            <w:tcW w:w="1523" w:type="dxa"/>
            <w:tcBorders>
              <w:top w:val="single" w:sz="4" w:space="0" w:color="auto"/>
              <w:left w:val="single" w:sz="4" w:space="0" w:color="auto"/>
              <w:bottom w:val="single" w:sz="4" w:space="0" w:color="auto"/>
              <w:right w:val="single" w:sz="4" w:space="0" w:color="auto"/>
            </w:tcBorders>
          </w:tcPr>
          <w:p w:rsidR="00E55C6A" w:rsidRPr="00AE1E41" w:rsidRDefault="00E55C6A" w:rsidP="007E6C38">
            <w:pPr>
              <w:snapToGrid w:val="0"/>
              <w:rPr>
                <w:color w:val="000000"/>
                <w:sz w:val="22"/>
                <w:szCs w:val="22"/>
                <w:lang w:val="uk-UA"/>
              </w:rPr>
            </w:pPr>
            <w:r w:rsidRPr="00AE1E41">
              <w:rPr>
                <w:color w:val="000000"/>
                <w:sz w:val="22"/>
                <w:szCs w:val="22"/>
              </w:rPr>
              <w:t>Тема 3</w:t>
            </w:r>
            <w:r w:rsidRPr="00AE1E41">
              <w:rPr>
                <w:color w:val="000000"/>
                <w:sz w:val="22"/>
                <w:szCs w:val="22"/>
                <w:lang w:val="uk-UA"/>
              </w:rPr>
              <w:t>. Підсумкові заняття як завершальний етап вивчення твору чи творчості письменника</w:t>
            </w:r>
          </w:p>
        </w:tc>
        <w:tc>
          <w:tcPr>
            <w:tcW w:w="3013" w:type="dxa"/>
            <w:gridSpan w:val="2"/>
            <w:tcBorders>
              <w:top w:val="single" w:sz="4" w:space="0" w:color="auto"/>
              <w:left w:val="single" w:sz="4" w:space="0" w:color="auto"/>
              <w:bottom w:val="single" w:sz="4" w:space="0" w:color="auto"/>
              <w:right w:val="single" w:sz="4" w:space="0" w:color="auto"/>
            </w:tcBorders>
            <w:vAlign w:val="center"/>
          </w:tcPr>
          <w:p w:rsidR="00AE1E41"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E55C6A" w:rsidRPr="00C743BF" w:rsidRDefault="00E55C6A" w:rsidP="00274D6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w:t>
            </w:r>
            <w:r w:rsidR="00274D68">
              <w:rPr>
                <w:rFonts w:ascii="Times New Roman" w:hAnsi="Times New Roman" w:cs="Times New Roman"/>
                <w:color w:val="000000"/>
                <w:sz w:val="24"/>
                <w:szCs w:val="24"/>
                <w:lang w:val="uk-UA"/>
              </w:rPr>
              <w:t>4</w:t>
            </w:r>
            <w:r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rPr>
              <w:t>Розроб</w:t>
            </w:r>
            <w:r>
              <w:rPr>
                <w:rFonts w:ascii="Times New Roman" w:hAnsi="Times New Roman" w:cs="Times New Roman"/>
                <w:lang w:val="uk-UA"/>
              </w:rPr>
              <w:t>и</w:t>
            </w:r>
            <w:r>
              <w:rPr>
                <w:rFonts w:ascii="Times New Roman" w:hAnsi="Times New Roman" w:cs="Times New Roman"/>
              </w:rPr>
              <w:t>т</w:t>
            </w:r>
            <w:r>
              <w:rPr>
                <w:rFonts w:ascii="Times New Roman" w:hAnsi="Times New Roman" w:cs="Times New Roman"/>
                <w:lang w:val="uk-UA"/>
              </w:rPr>
              <w:t>и</w:t>
            </w:r>
            <w:r w:rsidRPr="00CB04F6">
              <w:rPr>
                <w:rFonts w:ascii="Times New Roman" w:hAnsi="Times New Roman" w:cs="Times New Roman"/>
              </w:rPr>
              <w:t xml:space="preserve"> </w:t>
            </w:r>
            <w:proofErr w:type="gramStart"/>
            <w:r w:rsidRPr="00CB04F6">
              <w:rPr>
                <w:rFonts w:ascii="Times New Roman" w:hAnsi="Times New Roman" w:cs="Times New Roman"/>
              </w:rPr>
              <w:t>п</w:t>
            </w:r>
            <w:proofErr w:type="gramEnd"/>
            <w:r w:rsidRPr="00CB04F6">
              <w:rPr>
                <w:rFonts w:ascii="Times New Roman" w:hAnsi="Times New Roman" w:cs="Times New Roman"/>
              </w:rPr>
              <w:t>ідсумкове заняття, використовуючи елементи гри у 5 класі</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11021" w:type="dxa"/>
            <w:gridSpan w:val="8"/>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E55C6A" w:rsidP="001745CE">
            <w:pPr>
              <w:pStyle w:val="11"/>
              <w:spacing w:line="240" w:lineRule="auto"/>
              <w:jc w:val="center"/>
              <w:rPr>
                <w:rFonts w:ascii="Times New Roman" w:hAnsi="Times New Roman" w:cs="Times New Roman"/>
                <w:sz w:val="24"/>
                <w:szCs w:val="24"/>
                <w:highlight w:val="yellow"/>
                <w:lang w:val="uk-UA"/>
              </w:rPr>
            </w:pPr>
            <w:r w:rsidRPr="00C743BF">
              <w:rPr>
                <w:rFonts w:ascii="Times New Roman" w:hAnsi="Times New Roman" w:cs="Times New Roman"/>
                <w:b/>
                <w:sz w:val="24"/>
                <w:szCs w:val="24"/>
                <w:lang w:val="uk-UA"/>
              </w:rPr>
              <w:t xml:space="preserve">БЛОК 4 </w:t>
            </w:r>
            <w:r w:rsidRPr="00C743BF">
              <w:rPr>
                <w:rFonts w:ascii="Times New Roman" w:hAnsi="Times New Roman" w:cs="Times New Roman"/>
                <w:b/>
                <w:color w:val="000000"/>
                <w:sz w:val="24"/>
                <w:szCs w:val="24"/>
                <w:lang w:val="uk-UA"/>
              </w:rPr>
              <w:t>ВИВЧЕННЯ ТВОРІВ РІЗНИХ ЖАНРІВ</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A50988" w:rsidRDefault="00211B4F" w:rsidP="007E6C38">
            <w:pPr>
              <w:pStyle w:val="11"/>
              <w:spacing w:line="240" w:lineRule="auto"/>
              <w:jc w:val="center"/>
              <w:rPr>
                <w:rFonts w:ascii="Times New Roman" w:hAnsi="Times New Roman" w:cs="Times New Roman"/>
                <w:b/>
                <w:sz w:val="24"/>
                <w:szCs w:val="24"/>
                <w:highlight w:val="yellow"/>
                <w:lang w:val="uk-UA"/>
              </w:rPr>
            </w:pPr>
            <w:r w:rsidRPr="00A50988">
              <w:rPr>
                <w:rFonts w:ascii="Times New Roman" w:hAnsi="Times New Roman" w:cs="Times New Roman"/>
                <w:b/>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Default="00E55C6A" w:rsidP="007E6C38">
            <w:pPr>
              <w:snapToGrid w:val="0"/>
              <w:rPr>
                <w:color w:val="000000"/>
                <w:lang w:val="uk-UA"/>
              </w:rPr>
            </w:pPr>
            <w:r w:rsidRPr="00C743BF">
              <w:rPr>
                <w:color w:val="000000"/>
              </w:rPr>
              <w:t>Тема 1. Методологія і методика аналізу художнього твору</w:t>
            </w:r>
          </w:p>
          <w:p w:rsidR="00AE1E41" w:rsidRDefault="00AE1E41" w:rsidP="007E6C38">
            <w:pPr>
              <w:snapToGrid w:val="0"/>
              <w:rPr>
                <w:color w:val="000000"/>
                <w:lang w:val="uk-UA"/>
              </w:rPr>
            </w:pPr>
          </w:p>
          <w:p w:rsidR="00AE1E41" w:rsidRPr="00AE1E41" w:rsidRDefault="00AE1E41" w:rsidP="007E6C38">
            <w:pPr>
              <w:snapToGrid w:val="0"/>
              <w:rPr>
                <w:color w:val="000000"/>
                <w:lang w:val="uk-UA"/>
              </w:rPr>
            </w:pPr>
            <w:r>
              <w:rPr>
                <w:color w:val="000000"/>
                <w:lang w:val="uk-UA"/>
              </w:rPr>
              <w:t>Шляхи аналізу літературно-художнього твору</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AE1E41">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Лекційне заняття</w:t>
            </w:r>
          </w:p>
          <w:p w:rsidR="00E55C6A" w:rsidRDefault="00E55C6A" w:rsidP="00AE1E41">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(2 год.)</w:t>
            </w:r>
          </w:p>
          <w:p w:rsidR="00AE1E41" w:rsidRPr="00C743BF" w:rsidRDefault="00AE1E41" w:rsidP="00A61419">
            <w:pPr>
              <w:pStyle w:val="11"/>
              <w:spacing w:line="240" w:lineRule="auto"/>
              <w:rPr>
                <w:rFonts w:ascii="Times New Roman" w:hAnsi="Times New Roman" w:cs="Times New Roman"/>
                <w:color w:val="000000"/>
                <w:sz w:val="24"/>
                <w:szCs w:val="24"/>
                <w:lang w:val="uk-UA"/>
              </w:rPr>
            </w:pPr>
          </w:p>
          <w:p w:rsidR="00E55C6A" w:rsidRPr="00C743BF" w:rsidRDefault="00E55C6A" w:rsidP="00AE1E41">
            <w:pPr>
              <w:pStyle w:val="11"/>
              <w:spacing w:line="240" w:lineRule="auto"/>
              <w:jc w:val="center"/>
              <w:rPr>
                <w:rFonts w:ascii="Times New Roman" w:hAnsi="Times New Roman" w:cs="Times New Roman"/>
                <w:color w:val="000000"/>
                <w:sz w:val="24"/>
                <w:szCs w:val="24"/>
                <w:lang w:val="uk-UA"/>
              </w:rPr>
            </w:pPr>
            <w:r w:rsidRPr="00C743BF">
              <w:rPr>
                <w:rFonts w:ascii="Times New Roman" w:hAnsi="Times New Roman" w:cs="Times New Roman"/>
                <w:color w:val="000000"/>
                <w:sz w:val="24"/>
                <w:szCs w:val="24"/>
                <w:lang w:val="uk-UA"/>
              </w:rPr>
              <w:t>Семінарське заняття (2 год.)</w:t>
            </w:r>
          </w:p>
          <w:p w:rsidR="00E55C6A" w:rsidRPr="00C743BF" w:rsidRDefault="00E55C6A" w:rsidP="00A61419">
            <w:pPr>
              <w:pStyle w:val="11"/>
              <w:spacing w:line="240" w:lineRule="auto"/>
              <w:jc w:val="center"/>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CB04F6">
            <w:pPr>
              <w:shd w:val="clear" w:color="auto" w:fill="FFFFFF"/>
              <w:textAlignment w:val="baseline"/>
            </w:pPr>
            <w:r w:rsidRPr="002407AE">
              <w:rPr>
                <w:sz w:val="22"/>
                <w:szCs w:val="22"/>
              </w:rPr>
              <w:t>розробити систему запитань та завдань для організації аналізу</w:t>
            </w:r>
            <w:r w:rsidR="00AE1E41">
              <w:rPr>
                <w:sz w:val="22"/>
                <w:szCs w:val="22"/>
              </w:rPr>
              <w:t>  твору</w:t>
            </w:r>
            <w:r w:rsidR="00AE1E41">
              <w:rPr>
                <w:sz w:val="22"/>
                <w:szCs w:val="22"/>
                <w:lang w:val="uk-UA"/>
              </w:rPr>
              <w:t xml:space="preserve">, </w:t>
            </w:r>
            <w:proofErr w:type="gramStart"/>
            <w:r w:rsidRPr="002407AE">
              <w:rPr>
                <w:sz w:val="22"/>
                <w:szCs w:val="22"/>
              </w:rPr>
              <w:t>п</w:t>
            </w:r>
            <w:proofErr w:type="gramEnd"/>
            <w:r w:rsidRPr="002407AE">
              <w:rPr>
                <w:sz w:val="22"/>
                <w:szCs w:val="22"/>
              </w:rPr>
              <w:t>ідготувати приклади фрагментів уроків з</w:t>
            </w:r>
            <w:r w:rsidRPr="002407AE">
              <w:t xml:space="preserve"> різними видами компарати</w:t>
            </w:r>
            <w:r w:rsidRPr="002407AE">
              <w:lastRenderedPageBreak/>
              <w:t>вного аналізу</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A51461">
              <w:rPr>
                <w:rFonts w:ascii="Times New Roman" w:hAnsi="Times New Roman" w:cs="Times New Roman"/>
                <w:sz w:val="24"/>
                <w:szCs w:val="24"/>
                <w:lang w:val="uk-UA"/>
              </w:rPr>
              <w:lastRenderedPageBreak/>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A50988" w:rsidRDefault="00A50988" w:rsidP="007E6C38">
            <w:pPr>
              <w:pStyle w:val="11"/>
              <w:spacing w:line="240" w:lineRule="auto"/>
              <w:jc w:val="center"/>
              <w:rPr>
                <w:rFonts w:ascii="Times New Roman" w:hAnsi="Times New Roman" w:cs="Times New Roman"/>
                <w:b/>
                <w:sz w:val="24"/>
                <w:szCs w:val="24"/>
                <w:highlight w:val="yellow"/>
                <w:lang w:val="uk-UA"/>
              </w:rPr>
            </w:pPr>
            <w:r w:rsidRPr="00A50988">
              <w:rPr>
                <w:rFonts w:ascii="Times New Roman" w:hAnsi="Times New Roman" w:cs="Times New Roman"/>
                <w:b/>
                <w:sz w:val="24"/>
                <w:szCs w:val="24"/>
                <w:lang w:val="uk-UA"/>
              </w:rPr>
              <w:lastRenderedPageBreak/>
              <w:t>2</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lang w:val="uk-UA"/>
              </w:rPr>
            </w:pPr>
            <w:r w:rsidRPr="00C743BF">
              <w:rPr>
                <w:color w:val="000000"/>
              </w:rPr>
              <w:t xml:space="preserve">Тема </w:t>
            </w:r>
            <w:r w:rsidRPr="00C743BF">
              <w:rPr>
                <w:color w:val="000000"/>
                <w:lang w:val="uk-UA"/>
              </w:rPr>
              <w:t>2</w:t>
            </w:r>
            <w:r w:rsidRPr="00C743BF">
              <w:rPr>
                <w:color w:val="000000"/>
              </w:rPr>
              <w:t xml:space="preserve">. Вивчення </w:t>
            </w:r>
            <w:proofErr w:type="gramStart"/>
            <w:r w:rsidRPr="00C743BF">
              <w:rPr>
                <w:color w:val="000000"/>
              </w:rPr>
              <w:t>еп</w:t>
            </w:r>
            <w:proofErr w:type="gramEnd"/>
            <w:r w:rsidRPr="00C743BF">
              <w:rPr>
                <w:color w:val="000000"/>
              </w:rPr>
              <w:t>ічних творів</w:t>
            </w:r>
            <w:r w:rsidRPr="00C743BF">
              <w:rPr>
                <w:color w:val="000000"/>
                <w:lang w:val="uk-UA"/>
              </w:rPr>
              <w:t xml:space="preserve"> у школі</w:t>
            </w:r>
          </w:p>
        </w:tc>
        <w:tc>
          <w:tcPr>
            <w:tcW w:w="2977" w:type="dxa"/>
            <w:tcBorders>
              <w:top w:val="single" w:sz="4" w:space="0" w:color="auto"/>
              <w:left w:val="single" w:sz="4" w:space="0" w:color="auto"/>
              <w:bottom w:val="single" w:sz="4" w:space="0" w:color="auto"/>
              <w:right w:val="single" w:sz="4" w:space="0" w:color="auto"/>
            </w:tcBorders>
            <w:vAlign w:val="center"/>
          </w:tcPr>
          <w:p w:rsidR="00AE1E41"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E55C6A" w:rsidRPr="00C743BF" w:rsidRDefault="00A5098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(2</w:t>
            </w:r>
            <w:r w:rsidR="00E55C6A" w:rsidRPr="00FB21E8">
              <w:rPr>
                <w:rFonts w:ascii="Times New Roman" w:hAnsi="Times New Roman" w:cs="Times New Roman"/>
                <w:color w:val="000000"/>
                <w:sz w:val="24"/>
                <w:szCs w:val="24"/>
                <w:lang w:val="uk-UA"/>
              </w:rPr>
              <w:t> год.)</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2407AE" w:rsidRDefault="00E55C6A" w:rsidP="002407AE">
            <w:pPr>
              <w:pStyle w:val="11"/>
              <w:spacing w:line="240" w:lineRule="auto"/>
              <w:jc w:val="center"/>
              <w:rPr>
                <w:rFonts w:ascii="Times New Roman" w:hAnsi="Times New Roman" w:cs="Times New Roman"/>
                <w:highlight w:val="yellow"/>
                <w:lang w:val="uk-UA"/>
              </w:rPr>
            </w:pPr>
            <w:proofErr w:type="gramStart"/>
            <w:r>
              <w:rPr>
                <w:rFonts w:ascii="Times New Roman" w:hAnsi="Times New Roman" w:cs="Times New Roman"/>
              </w:rPr>
              <w:t>П</w:t>
            </w:r>
            <w:proofErr w:type="gramEnd"/>
            <w:r>
              <w:rPr>
                <w:rFonts w:ascii="Times New Roman" w:hAnsi="Times New Roman" w:cs="Times New Roman"/>
              </w:rPr>
              <w:t>ідготу</w:t>
            </w:r>
            <w:r>
              <w:rPr>
                <w:rFonts w:ascii="Times New Roman" w:hAnsi="Times New Roman" w:cs="Times New Roman"/>
                <w:lang w:val="uk-UA"/>
              </w:rPr>
              <w:t>ва</w:t>
            </w:r>
            <w:r>
              <w:rPr>
                <w:rFonts w:ascii="Times New Roman" w:hAnsi="Times New Roman" w:cs="Times New Roman"/>
              </w:rPr>
              <w:t>т</w:t>
            </w:r>
            <w:r>
              <w:rPr>
                <w:rFonts w:ascii="Times New Roman" w:hAnsi="Times New Roman" w:cs="Times New Roman"/>
                <w:lang w:val="uk-UA"/>
              </w:rPr>
              <w:t>и</w:t>
            </w:r>
            <w:r w:rsidRPr="002407AE">
              <w:rPr>
                <w:rFonts w:ascii="Times New Roman" w:hAnsi="Times New Roman" w:cs="Times New Roman"/>
              </w:rPr>
              <w:t xml:space="preserve"> фрагмент уроку аналізу епічного твору, використовуючи </w:t>
            </w:r>
            <w:r>
              <w:rPr>
                <w:rFonts w:ascii="Times New Roman" w:hAnsi="Times New Roman" w:cs="Times New Roman"/>
                <w:lang w:val="uk-UA"/>
              </w:rPr>
              <w:t xml:space="preserve">цілісний </w:t>
            </w:r>
            <w:r w:rsidRPr="002407AE">
              <w:rPr>
                <w:rFonts w:ascii="Times New Roman" w:hAnsi="Times New Roman" w:cs="Times New Roman"/>
              </w:rPr>
              <w:t>шлях</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11B4F" w:rsidP="007E6C38">
            <w:pPr>
              <w:pStyle w:val="11"/>
              <w:spacing w:line="240" w:lineRule="auto"/>
              <w:jc w:val="center"/>
              <w:rPr>
                <w:rFonts w:ascii="Times New Roman" w:hAnsi="Times New Roman" w:cs="Times New Roman"/>
                <w:sz w:val="24"/>
                <w:szCs w:val="24"/>
                <w:highlight w:val="yellow"/>
                <w:lang w:val="uk-UA"/>
              </w:rPr>
            </w:pPr>
            <w:r w:rsidRPr="00211B4F">
              <w:rPr>
                <w:rFonts w:ascii="Times New Roman" w:hAnsi="Times New Roman" w:cs="Times New Roman"/>
                <w:sz w:val="24"/>
                <w:szCs w:val="24"/>
                <w:lang w:val="uk-UA"/>
              </w:rPr>
              <w:t>4</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 xml:space="preserve">Тема </w:t>
            </w:r>
            <w:r w:rsidRPr="00C743BF">
              <w:rPr>
                <w:color w:val="000000"/>
                <w:lang w:val="uk-UA"/>
              </w:rPr>
              <w:t>3</w:t>
            </w:r>
            <w:r w:rsidRPr="00C743BF">
              <w:rPr>
                <w:color w:val="000000"/>
              </w:rPr>
              <w:t>. Вивчення ліричних творів</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AE1E41" w:rsidP="007E6C38">
            <w:pPr>
              <w:pStyle w:val="1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Лабораторне </w:t>
            </w:r>
            <w:r w:rsidR="00E55C6A" w:rsidRPr="00FB21E8">
              <w:rPr>
                <w:rFonts w:ascii="Times New Roman" w:hAnsi="Times New Roman" w:cs="Times New Roman"/>
                <w:color w:val="000000"/>
                <w:sz w:val="24"/>
                <w:szCs w:val="24"/>
                <w:lang w:val="uk-UA"/>
              </w:rPr>
              <w:t>заняття</w:t>
            </w:r>
          </w:p>
          <w:p w:rsidR="00E55C6A"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(2 год.)</w:t>
            </w:r>
          </w:p>
          <w:p w:rsidR="00AE1E41" w:rsidRPr="00FB21E8" w:rsidRDefault="00AE1E41" w:rsidP="007E6C38">
            <w:pPr>
              <w:pStyle w:val="11"/>
              <w:spacing w:line="240" w:lineRule="auto"/>
              <w:jc w:val="center"/>
              <w:rPr>
                <w:rFonts w:ascii="Times New Roman" w:hAnsi="Times New Roman" w:cs="Times New Roman"/>
                <w:color w:val="000000"/>
                <w:sz w:val="24"/>
                <w:szCs w:val="24"/>
                <w:lang w:val="uk-UA"/>
              </w:rPr>
            </w:pPr>
          </w:p>
          <w:p w:rsidR="00274D6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 xml:space="preserve">Самостійна робота </w:t>
            </w:r>
          </w:p>
          <w:p w:rsidR="00E55C6A" w:rsidRPr="00C743BF"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(2 год.)</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FA4B30" w:rsidRDefault="00E55C6A" w:rsidP="007E6C38">
            <w:pPr>
              <w:pStyle w:val="11"/>
              <w:spacing w:line="240" w:lineRule="auto"/>
              <w:jc w:val="center"/>
              <w:rPr>
                <w:rFonts w:ascii="Times New Roman" w:hAnsi="Times New Roman" w:cs="Times New Roman"/>
                <w:highlight w:val="yellow"/>
                <w:lang w:val="uk-UA"/>
              </w:rPr>
            </w:pPr>
            <w:r w:rsidRPr="00FA4B30">
              <w:rPr>
                <w:rFonts w:ascii="Times New Roman" w:hAnsi="Times New Roman" w:cs="Times New Roman"/>
                <w:lang w:val="uk-UA"/>
              </w:rPr>
              <w:t xml:space="preserve">Вивчити вірші </w:t>
            </w:r>
            <w:r>
              <w:rPr>
                <w:rFonts w:ascii="Times New Roman" w:hAnsi="Times New Roman" w:cs="Times New Roman"/>
                <w:lang w:val="uk-UA"/>
              </w:rPr>
              <w:t>напам</w:t>
            </w:r>
            <w:r w:rsidRPr="00FA4B30">
              <w:rPr>
                <w:rFonts w:ascii="Times New Roman" w:hAnsi="Times New Roman" w:cs="Times New Roman"/>
              </w:rPr>
              <w:t>”</w:t>
            </w:r>
            <w:r>
              <w:rPr>
                <w:rFonts w:ascii="Times New Roman" w:hAnsi="Times New Roman" w:cs="Times New Roman"/>
                <w:lang w:val="uk-UA"/>
              </w:rPr>
              <w:t xml:space="preserve">ять </w:t>
            </w:r>
            <w:r w:rsidRPr="00FA4B30">
              <w:rPr>
                <w:rFonts w:ascii="Times New Roman" w:hAnsi="Times New Roman" w:cs="Times New Roman"/>
                <w:lang w:val="uk-UA"/>
              </w:rPr>
              <w:t>( на вибір студента) за шкільною програмою для 5–9 кл.</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A51461">
              <w:rPr>
                <w:rFonts w:ascii="Times New Roman" w:hAnsi="Times New Roman" w:cs="Times New Roman"/>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74D68"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2</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 xml:space="preserve">Тема </w:t>
            </w:r>
            <w:r w:rsidRPr="00C743BF">
              <w:rPr>
                <w:color w:val="000000"/>
                <w:lang w:val="uk-UA"/>
              </w:rPr>
              <w:t>4</w:t>
            </w:r>
            <w:r w:rsidRPr="00C743BF">
              <w:rPr>
                <w:color w:val="000000"/>
              </w:rPr>
              <w:t>. Вивчення драматичних творів</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274D6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(2</w:t>
            </w:r>
            <w:r w:rsidR="00E55C6A">
              <w:rPr>
                <w:rFonts w:ascii="Times New Roman" w:hAnsi="Times New Roman" w:cs="Times New Roman"/>
                <w:color w:val="000000"/>
                <w:sz w:val="24"/>
                <w:szCs w:val="24"/>
                <w:lang w:val="uk-UA"/>
              </w:rPr>
              <w:t xml:space="preserve"> год.</w:t>
            </w:r>
            <w:r w:rsidR="00E55C6A"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CB04F6">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lang w:val="uk-UA"/>
              </w:rPr>
              <w:t>Переглянути театральну виставу І.Карпенка-Карого(на вибір студента), написати рецензію на неї</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74D68"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2</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 xml:space="preserve">Тема </w:t>
            </w:r>
            <w:r w:rsidRPr="00C743BF">
              <w:rPr>
                <w:color w:val="000000"/>
                <w:lang w:val="uk-UA"/>
              </w:rPr>
              <w:t>5</w:t>
            </w:r>
            <w:r w:rsidRPr="00C743BF">
              <w:rPr>
                <w:color w:val="000000"/>
              </w:rPr>
              <w:t>. Методичні форми і прийоми роботи над образом-персонажем</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Default="00E55C6A" w:rsidP="007E6C38">
            <w:pPr>
              <w:pStyle w:val="11"/>
              <w:spacing w:line="240" w:lineRule="auto"/>
              <w:jc w:val="center"/>
              <w:rPr>
                <w:rFonts w:ascii="Times New Roman" w:hAnsi="Times New Roman" w:cs="Times New Roman"/>
                <w:color w:val="000000"/>
                <w:sz w:val="24"/>
                <w:szCs w:val="24"/>
                <w:highlight w:val="yellow"/>
                <w:lang w:val="uk-UA"/>
              </w:rPr>
            </w:pPr>
            <w:r w:rsidRPr="00FB21E8">
              <w:rPr>
                <w:rFonts w:ascii="Times New Roman" w:hAnsi="Times New Roman" w:cs="Times New Roman"/>
                <w:color w:val="000000"/>
                <w:sz w:val="24"/>
                <w:szCs w:val="24"/>
                <w:lang w:val="uk-UA"/>
              </w:rPr>
              <w:t>Самостійна робота</w:t>
            </w:r>
          </w:p>
          <w:p w:rsidR="00E55C6A" w:rsidRPr="00C743BF" w:rsidRDefault="00274D6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(2</w:t>
            </w:r>
            <w:r w:rsidR="00E55C6A">
              <w:rPr>
                <w:rFonts w:ascii="Times New Roman" w:hAnsi="Times New Roman" w:cs="Times New Roman"/>
                <w:color w:val="000000"/>
                <w:sz w:val="24"/>
                <w:szCs w:val="24"/>
                <w:lang w:val="uk-UA"/>
              </w:rPr>
              <w:t xml:space="preserve"> год.</w:t>
            </w:r>
            <w:r w:rsidR="00E55C6A"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2407AE">
              <w:rPr>
                <w:rFonts w:ascii="Times New Roman" w:hAnsi="Times New Roman" w:cs="Times New Roman"/>
                <w:sz w:val="24"/>
                <w:szCs w:val="24"/>
                <w:lang w:val="uk-UA"/>
              </w:rPr>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A50988" w:rsidRDefault="00274D68" w:rsidP="007E6C38">
            <w:pPr>
              <w:pStyle w:val="11"/>
              <w:spacing w:line="240" w:lineRule="auto"/>
              <w:jc w:val="center"/>
              <w:rPr>
                <w:rFonts w:ascii="Times New Roman" w:hAnsi="Times New Roman" w:cs="Times New Roman"/>
                <w:b/>
                <w:sz w:val="24"/>
                <w:szCs w:val="24"/>
                <w:highlight w:val="yellow"/>
                <w:lang w:val="uk-UA"/>
              </w:rPr>
            </w:pPr>
            <w:r>
              <w:rPr>
                <w:rFonts w:ascii="Times New Roman" w:hAnsi="Times New Roman" w:cs="Times New Roman"/>
                <w:b/>
                <w:sz w:val="24"/>
                <w:szCs w:val="24"/>
                <w:lang w:val="uk-UA"/>
              </w:rPr>
              <w:t>3</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Тема 6. Методичні проблеми вивчення стилю письменника</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274D6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(3</w:t>
            </w:r>
            <w:r w:rsidR="00E55C6A">
              <w:rPr>
                <w:rFonts w:ascii="Times New Roman" w:hAnsi="Times New Roman" w:cs="Times New Roman"/>
                <w:color w:val="000000"/>
                <w:sz w:val="24"/>
                <w:szCs w:val="24"/>
                <w:lang w:val="uk-UA"/>
              </w:rPr>
              <w:t xml:space="preserve"> год.</w:t>
            </w:r>
            <w:r w:rsidR="00E55C6A"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lastRenderedPageBreak/>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r w:rsidRPr="002407AE">
              <w:rPr>
                <w:rFonts w:ascii="Times New Roman" w:hAnsi="Times New Roman" w:cs="Times New Roman"/>
                <w:sz w:val="24"/>
                <w:szCs w:val="24"/>
                <w:lang w:val="uk-UA"/>
              </w:rPr>
              <w:lastRenderedPageBreak/>
              <w:t>Відповіді на питання, тестові завдання</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A50988" w:rsidRDefault="00274D68" w:rsidP="007E6C38">
            <w:pPr>
              <w:pStyle w:val="11"/>
              <w:spacing w:line="240" w:lineRule="auto"/>
              <w:jc w:val="center"/>
              <w:rPr>
                <w:rFonts w:ascii="Times New Roman" w:hAnsi="Times New Roman" w:cs="Times New Roman"/>
                <w:b/>
                <w:sz w:val="24"/>
                <w:szCs w:val="24"/>
                <w:highlight w:val="yellow"/>
                <w:lang w:val="uk-UA"/>
              </w:rPr>
            </w:pPr>
            <w:r>
              <w:rPr>
                <w:rFonts w:ascii="Times New Roman" w:hAnsi="Times New Roman" w:cs="Times New Roman"/>
                <w:b/>
                <w:sz w:val="24"/>
                <w:szCs w:val="24"/>
                <w:lang w:val="uk-UA"/>
              </w:rPr>
              <w:lastRenderedPageBreak/>
              <w:t>3</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lang w:val="uk-UA"/>
              </w:rPr>
            </w:pPr>
            <w:r w:rsidRPr="00C743BF">
              <w:rPr>
                <w:color w:val="000000"/>
              </w:rPr>
              <w:t xml:space="preserve">Тема </w:t>
            </w:r>
            <w:r w:rsidRPr="00C743BF">
              <w:rPr>
                <w:color w:val="000000"/>
                <w:lang w:val="uk-UA"/>
              </w:rPr>
              <w:t>7</w:t>
            </w:r>
            <w:r w:rsidRPr="00C743BF">
              <w:rPr>
                <w:color w:val="000000"/>
              </w:rPr>
              <w:t xml:space="preserve">. Формування  в учнів </w:t>
            </w:r>
            <w:proofErr w:type="gramStart"/>
            <w:r w:rsidRPr="00C743BF">
              <w:rPr>
                <w:color w:val="000000"/>
              </w:rPr>
              <w:t>теоретико-л</w:t>
            </w:r>
            <w:proofErr w:type="gramEnd"/>
            <w:r w:rsidRPr="00C743BF">
              <w:rPr>
                <w:color w:val="000000"/>
              </w:rPr>
              <w:t xml:space="preserve">ітературних понять </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A50988" w:rsidP="00274D6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w:t>
            </w:r>
            <w:r w:rsidR="00274D68">
              <w:rPr>
                <w:rFonts w:ascii="Times New Roman" w:hAnsi="Times New Roman" w:cs="Times New Roman"/>
                <w:color w:val="000000"/>
                <w:sz w:val="24"/>
                <w:szCs w:val="24"/>
                <w:lang w:val="uk-UA"/>
              </w:rPr>
              <w:t xml:space="preserve">3 </w:t>
            </w:r>
            <w:r w:rsidR="00E55C6A">
              <w:rPr>
                <w:rFonts w:ascii="Times New Roman" w:hAnsi="Times New Roman" w:cs="Times New Roman"/>
                <w:color w:val="000000"/>
                <w:sz w:val="24"/>
                <w:szCs w:val="24"/>
                <w:lang w:val="uk-UA"/>
              </w:rPr>
              <w:t>год.</w:t>
            </w:r>
            <w:r w:rsidR="00E55C6A"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CB04F6">
            <w:pPr>
              <w:pStyle w:val="11"/>
              <w:spacing w:line="240" w:lineRule="auto"/>
              <w:jc w:val="center"/>
              <w:rPr>
                <w:rFonts w:ascii="Times New Roman" w:hAnsi="Times New Roman" w:cs="Times New Roman"/>
                <w:sz w:val="24"/>
                <w:szCs w:val="24"/>
                <w:highlight w:val="yellow"/>
                <w:lang w:val="uk-UA"/>
              </w:rPr>
            </w:pPr>
            <w:r w:rsidRPr="00CB04F6">
              <w:rPr>
                <w:rFonts w:ascii="Times New Roman" w:hAnsi="Times New Roman" w:cs="Times New Roman"/>
                <w:sz w:val="24"/>
                <w:szCs w:val="24"/>
                <w:shd w:val="clear" w:color="auto" w:fill="FFFFFF"/>
              </w:rPr>
              <w:t>анотувати прочитану додаткову літературу</w:t>
            </w:r>
            <w:r w:rsidRPr="00C743BF">
              <w:rPr>
                <w:rFonts w:ascii="Times New Roman" w:hAnsi="Times New Roman" w:cs="Times New Roman"/>
                <w:color w:val="33526B"/>
                <w:sz w:val="24"/>
                <w:szCs w:val="24"/>
                <w:shd w:val="clear" w:color="auto" w:fill="FFFFFF"/>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274D68"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3</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C743BF">
              <w:rPr>
                <w:color w:val="000000"/>
              </w:rPr>
              <w:t xml:space="preserve">Тема </w:t>
            </w:r>
            <w:r w:rsidRPr="00C743BF">
              <w:rPr>
                <w:color w:val="000000"/>
                <w:lang w:val="uk-UA"/>
              </w:rPr>
              <w:t>8</w:t>
            </w:r>
            <w:r w:rsidRPr="00C743BF">
              <w:rPr>
                <w:color w:val="000000"/>
              </w:rPr>
              <w:t xml:space="preserve">. Розвиток писемного мовлення </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AE1E41">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274D68" w:rsidP="00A5098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(3</w:t>
            </w:r>
            <w:r w:rsidR="00A50988">
              <w:rPr>
                <w:rFonts w:ascii="Times New Roman" w:hAnsi="Times New Roman" w:cs="Times New Roman"/>
                <w:color w:val="000000"/>
                <w:sz w:val="24"/>
                <w:szCs w:val="24"/>
                <w:lang w:val="uk-UA"/>
              </w:rPr>
              <w:t xml:space="preserve"> </w:t>
            </w:r>
            <w:r w:rsidR="00E55C6A">
              <w:rPr>
                <w:rFonts w:ascii="Times New Roman" w:hAnsi="Times New Roman" w:cs="Times New Roman"/>
                <w:color w:val="000000"/>
                <w:sz w:val="24"/>
                <w:szCs w:val="24"/>
                <w:lang w:val="uk-UA"/>
              </w:rPr>
              <w:t>год.</w:t>
            </w:r>
            <w:r w:rsidR="00E55C6A" w:rsidRPr="00FB21E8">
              <w:rPr>
                <w:rFonts w:ascii="Times New Roman" w:hAnsi="Times New Roman" w:cs="Times New Roman"/>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CB04F6">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shd w:val="clear" w:color="auto" w:fill="FFFFFF"/>
                <w:lang w:val="uk-UA"/>
              </w:rPr>
              <w:t>а</w:t>
            </w:r>
            <w:r w:rsidRPr="00CB04F6">
              <w:rPr>
                <w:rFonts w:ascii="Times New Roman" w:hAnsi="Times New Roman" w:cs="Times New Roman"/>
                <w:sz w:val="24"/>
                <w:szCs w:val="24"/>
                <w:shd w:val="clear" w:color="auto" w:fill="FFFFFF"/>
              </w:rPr>
              <w:t>нотувати прочитану додаткову літературу, скласти теми творів до одного із творів зарубіжної літератури, які вивчаються у школі (не меше п’яти)</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A50988"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2</w:t>
            </w:r>
          </w:p>
        </w:tc>
        <w:tc>
          <w:tcPr>
            <w:tcW w:w="1559" w:type="dxa"/>
            <w:gridSpan w:val="2"/>
            <w:tcBorders>
              <w:top w:val="single" w:sz="4" w:space="0" w:color="auto"/>
              <w:left w:val="single" w:sz="4" w:space="0" w:color="auto"/>
              <w:bottom w:val="single" w:sz="4" w:space="0" w:color="auto"/>
              <w:right w:val="single" w:sz="4" w:space="0" w:color="auto"/>
            </w:tcBorders>
          </w:tcPr>
          <w:p w:rsidR="00211B4F" w:rsidRPr="00211B4F" w:rsidRDefault="00E55C6A" w:rsidP="007E6C38">
            <w:pPr>
              <w:snapToGrid w:val="0"/>
              <w:rPr>
                <w:b/>
                <w:color w:val="000000"/>
                <w:lang w:val="uk-UA"/>
              </w:rPr>
            </w:pPr>
            <w:r w:rsidRPr="00211B4F">
              <w:rPr>
                <w:b/>
                <w:color w:val="000000"/>
              </w:rPr>
              <w:t xml:space="preserve">Тема </w:t>
            </w:r>
            <w:r w:rsidRPr="00211B4F">
              <w:rPr>
                <w:b/>
                <w:color w:val="000000"/>
                <w:lang w:val="uk-UA"/>
              </w:rPr>
              <w:t>9</w:t>
            </w:r>
            <w:r w:rsidRPr="00211B4F">
              <w:rPr>
                <w:b/>
                <w:color w:val="000000"/>
              </w:rPr>
              <w:t>.</w:t>
            </w:r>
          </w:p>
          <w:p w:rsidR="00E55C6A" w:rsidRPr="00C743BF" w:rsidRDefault="00E55C6A" w:rsidP="007E6C38">
            <w:pPr>
              <w:snapToGrid w:val="0"/>
              <w:rPr>
                <w:color w:val="000000"/>
                <w:lang w:val="uk-UA"/>
              </w:rPr>
            </w:pPr>
            <w:r w:rsidRPr="00C743BF">
              <w:rPr>
                <w:color w:val="000000"/>
                <w:lang w:val="uk-UA"/>
              </w:rPr>
              <w:t>Огляд журнальної періодики</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7E6C38">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Default="00A50988" w:rsidP="007E6C3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(2</w:t>
            </w:r>
            <w:r w:rsidR="00E55C6A">
              <w:rPr>
                <w:rFonts w:ascii="Times New Roman" w:hAnsi="Times New Roman" w:cs="Times New Roman"/>
                <w:color w:val="000000"/>
                <w:sz w:val="24"/>
                <w:szCs w:val="24"/>
                <w:lang w:val="uk-UA"/>
              </w:rPr>
              <w:t xml:space="preserve"> год.</w:t>
            </w:r>
            <w:r w:rsidR="00E55C6A" w:rsidRPr="00FB21E8">
              <w:rPr>
                <w:rFonts w:ascii="Times New Roman" w:hAnsi="Times New Roman" w:cs="Times New Roman"/>
                <w:color w:val="000000"/>
                <w:sz w:val="24"/>
                <w:szCs w:val="24"/>
                <w:lang w:val="uk-UA"/>
              </w:rPr>
              <w:t>)</w:t>
            </w:r>
          </w:p>
          <w:p w:rsidR="00E55C6A"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E55C6A" w:rsidRDefault="00E55C6A" w:rsidP="007E6C38">
            <w:pPr>
              <w:pStyle w:val="11"/>
              <w:spacing w:line="240" w:lineRule="auto"/>
              <w:jc w:val="center"/>
              <w:rPr>
                <w:rFonts w:ascii="Times New Roman" w:hAnsi="Times New Roman" w:cs="Times New Roman"/>
                <w:color w:val="000000"/>
                <w:sz w:val="24"/>
                <w:szCs w:val="24"/>
                <w:highlight w:val="yellow"/>
                <w:lang w:val="uk-UA"/>
              </w:rPr>
            </w:pPr>
          </w:p>
          <w:p w:rsidR="00E55C6A" w:rsidRPr="00C743BF" w:rsidRDefault="00E55C6A" w:rsidP="00C743BF">
            <w:pPr>
              <w:pStyle w:val="11"/>
              <w:spacing w:line="240" w:lineRule="auto"/>
              <w:rPr>
                <w:rFonts w:ascii="Times New Roman" w:hAnsi="Times New Roman" w:cs="Times New Roman"/>
                <w:color w:val="000000"/>
                <w:sz w:val="24"/>
                <w:szCs w:val="24"/>
                <w:highlight w:val="yellow"/>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r w:rsidR="00E55C6A" w:rsidRPr="00C743BF" w:rsidTr="00E55C6A">
        <w:trPr>
          <w:gridAfter w:val="7"/>
          <w:wAfter w:w="8932" w:type="dxa"/>
          <w:trHeight w:val="608"/>
        </w:trPr>
        <w:tc>
          <w:tcPr>
            <w:tcW w:w="9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E55C6A" w:rsidRPr="00C743BF" w:rsidRDefault="00A50988" w:rsidP="007E6C38">
            <w:pPr>
              <w:pStyle w:val="11"/>
              <w:spacing w:line="240" w:lineRule="auto"/>
              <w:jc w:val="center"/>
              <w:rPr>
                <w:rFonts w:ascii="Times New Roman" w:hAnsi="Times New Roman" w:cs="Times New Roman"/>
                <w:sz w:val="24"/>
                <w:szCs w:val="24"/>
                <w:highlight w:val="yellow"/>
                <w:lang w:val="uk-UA"/>
              </w:rPr>
            </w:pPr>
            <w:r>
              <w:rPr>
                <w:rFonts w:ascii="Times New Roman" w:hAnsi="Times New Roman" w:cs="Times New Roman"/>
                <w:sz w:val="24"/>
                <w:szCs w:val="24"/>
                <w:lang w:val="uk-UA"/>
              </w:rPr>
              <w:t>2</w:t>
            </w:r>
          </w:p>
        </w:tc>
        <w:tc>
          <w:tcPr>
            <w:tcW w:w="1559" w:type="dxa"/>
            <w:gridSpan w:val="2"/>
            <w:tcBorders>
              <w:top w:val="single" w:sz="4" w:space="0" w:color="auto"/>
              <w:left w:val="single" w:sz="4" w:space="0" w:color="auto"/>
              <w:bottom w:val="single" w:sz="4" w:space="0" w:color="auto"/>
              <w:right w:val="single" w:sz="4" w:space="0" w:color="auto"/>
            </w:tcBorders>
          </w:tcPr>
          <w:p w:rsidR="00E55C6A" w:rsidRPr="00C743BF" w:rsidRDefault="00E55C6A" w:rsidP="007E6C38">
            <w:pPr>
              <w:snapToGrid w:val="0"/>
              <w:rPr>
                <w:color w:val="000000"/>
              </w:rPr>
            </w:pPr>
            <w:r w:rsidRPr="00211B4F">
              <w:rPr>
                <w:b/>
                <w:color w:val="000000"/>
              </w:rPr>
              <w:t>Тема 1</w:t>
            </w:r>
            <w:r w:rsidRPr="00211B4F">
              <w:rPr>
                <w:b/>
                <w:color w:val="000000"/>
                <w:lang w:val="uk-UA"/>
              </w:rPr>
              <w:t>0</w:t>
            </w:r>
            <w:r w:rsidRPr="00211B4F">
              <w:rPr>
                <w:b/>
                <w:color w:val="000000"/>
              </w:rPr>
              <w:t>.</w:t>
            </w:r>
            <w:r w:rsidRPr="00C743BF">
              <w:rPr>
                <w:color w:val="000000"/>
              </w:rPr>
              <w:t xml:space="preserve"> Позакласна й позашкільна  робота з  літератури</w:t>
            </w:r>
          </w:p>
        </w:tc>
        <w:tc>
          <w:tcPr>
            <w:tcW w:w="2977" w:type="dxa"/>
            <w:tcBorders>
              <w:top w:val="single" w:sz="4" w:space="0" w:color="auto"/>
              <w:left w:val="single" w:sz="4" w:space="0" w:color="auto"/>
              <w:bottom w:val="single" w:sz="4" w:space="0" w:color="auto"/>
              <w:right w:val="single" w:sz="4" w:space="0" w:color="auto"/>
            </w:tcBorders>
            <w:vAlign w:val="center"/>
          </w:tcPr>
          <w:p w:rsidR="00E55C6A" w:rsidRPr="00FB21E8" w:rsidRDefault="00E55C6A" w:rsidP="00AE1E41">
            <w:pPr>
              <w:pStyle w:val="11"/>
              <w:spacing w:line="240" w:lineRule="auto"/>
              <w:jc w:val="center"/>
              <w:rPr>
                <w:rFonts w:ascii="Times New Roman" w:hAnsi="Times New Roman" w:cs="Times New Roman"/>
                <w:color w:val="000000"/>
                <w:sz w:val="24"/>
                <w:szCs w:val="24"/>
                <w:lang w:val="uk-UA"/>
              </w:rPr>
            </w:pPr>
            <w:r w:rsidRPr="00FB21E8">
              <w:rPr>
                <w:rFonts w:ascii="Times New Roman" w:hAnsi="Times New Roman" w:cs="Times New Roman"/>
                <w:color w:val="000000"/>
                <w:sz w:val="24"/>
                <w:szCs w:val="24"/>
                <w:lang w:val="uk-UA"/>
              </w:rPr>
              <w:t>Самостійна робота</w:t>
            </w:r>
          </w:p>
          <w:p w:rsidR="00E55C6A" w:rsidRPr="00C743BF" w:rsidRDefault="00A50988" w:rsidP="00FB21E8">
            <w:pPr>
              <w:pStyle w:val="11"/>
              <w:spacing w:line="240" w:lineRule="auto"/>
              <w:jc w:val="center"/>
              <w:rPr>
                <w:rFonts w:ascii="Times New Roman" w:hAnsi="Times New Roman" w:cs="Times New Roman"/>
                <w:color w:val="000000"/>
                <w:sz w:val="24"/>
                <w:szCs w:val="24"/>
                <w:highlight w:val="yellow"/>
                <w:lang w:val="uk-UA"/>
              </w:rPr>
            </w:pPr>
            <w:r>
              <w:rPr>
                <w:rFonts w:ascii="Times New Roman" w:hAnsi="Times New Roman" w:cs="Times New Roman"/>
                <w:color w:val="000000"/>
                <w:sz w:val="24"/>
                <w:szCs w:val="24"/>
                <w:lang w:val="uk-UA"/>
              </w:rPr>
              <w:t>(2</w:t>
            </w:r>
            <w:r w:rsidR="00E55C6A" w:rsidRPr="00FB21E8">
              <w:rPr>
                <w:rFonts w:ascii="Times New Roman" w:hAnsi="Times New Roman" w:cs="Times New Roman"/>
                <w:color w:val="000000"/>
                <w:sz w:val="24"/>
                <w:szCs w:val="24"/>
                <w:lang w:val="uk-UA"/>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rsidR="005542F6" w:rsidRPr="00EB1D13" w:rsidRDefault="005542F6" w:rsidP="005542F6">
            <w:pPr>
              <w:pStyle w:val="11"/>
              <w:spacing w:line="240" w:lineRule="auto"/>
              <w:jc w:val="center"/>
              <w:rPr>
                <w:rFonts w:ascii="Times New Roman" w:hAnsi="Times New Roman" w:cs="Times New Roman"/>
                <w:color w:val="000000"/>
                <w:sz w:val="24"/>
                <w:szCs w:val="24"/>
                <w:lang w:val="uk-UA"/>
              </w:rPr>
            </w:pPr>
            <w:r w:rsidRPr="00EB1D13">
              <w:rPr>
                <w:rFonts w:ascii="Times New Roman" w:hAnsi="Times New Roman" w:cs="Times New Roman"/>
                <w:color w:val="000000"/>
                <w:sz w:val="24"/>
                <w:szCs w:val="24"/>
                <w:lang w:val="uk-UA"/>
              </w:rPr>
              <w:t>Література:</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sz w:val="24"/>
                <w:szCs w:val="24"/>
                <w:shd w:val="clear" w:color="auto" w:fill="FFFFFF"/>
                <w:lang w:val="uk-UA"/>
              </w:rPr>
              <w:t>1–7</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 2; 5; 9, 12–15; 17; 18;</w:t>
            </w:r>
            <w:r w:rsidRPr="00EB1D13">
              <w:rPr>
                <w:rFonts w:ascii="Times New Roman" w:hAnsi="Times New Roman" w:cs="Times New Roman"/>
                <w:sz w:val="24"/>
                <w:szCs w:val="24"/>
                <w:shd w:val="clear" w:color="auto" w:fill="FFFFFF"/>
                <w:lang w:val="uk-UA"/>
              </w:rPr>
              <w:t xml:space="preserve"> 19</w:t>
            </w:r>
          </w:p>
          <w:p w:rsidR="005542F6" w:rsidRPr="00EB1D13" w:rsidRDefault="005542F6" w:rsidP="005542F6">
            <w:pPr>
              <w:pStyle w:val="11"/>
              <w:spacing w:line="240" w:lineRule="auto"/>
              <w:jc w:val="center"/>
              <w:rPr>
                <w:rFonts w:ascii="Times New Roman" w:hAnsi="Times New Roman" w:cs="Times New Roman"/>
                <w:sz w:val="24"/>
                <w:szCs w:val="24"/>
                <w:shd w:val="clear" w:color="auto" w:fill="FFFFFF"/>
                <w:lang w:val="uk-UA"/>
              </w:rPr>
            </w:pPr>
            <w:r w:rsidRPr="00EB1D13">
              <w:rPr>
                <w:rFonts w:ascii="Times New Roman" w:hAnsi="Times New Roman" w:cs="Times New Roman"/>
                <w:color w:val="000000"/>
                <w:sz w:val="24"/>
                <w:szCs w:val="24"/>
                <w:lang w:val="uk-UA"/>
              </w:rPr>
              <w:t>Інформаційні ресурси:</w:t>
            </w:r>
          </w:p>
          <w:p w:rsidR="00E55C6A" w:rsidRPr="00C743BF" w:rsidRDefault="005542F6" w:rsidP="005542F6">
            <w:pPr>
              <w:pStyle w:val="11"/>
              <w:spacing w:line="240" w:lineRule="auto"/>
              <w:jc w:val="center"/>
              <w:rPr>
                <w:rFonts w:ascii="Times New Roman" w:hAnsi="Times New Roman" w:cs="Times New Roman"/>
                <w:color w:val="000000"/>
                <w:sz w:val="24"/>
                <w:szCs w:val="24"/>
                <w:highlight w:val="yellow"/>
              </w:rPr>
            </w:pPr>
            <w:r>
              <w:rPr>
                <w:color w:val="000000"/>
                <w:lang w:val="uk-UA"/>
              </w:rPr>
              <w:t>1–3; 6–9; 14; 16</w:t>
            </w:r>
          </w:p>
        </w:tc>
        <w:tc>
          <w:tcPr>
            <w:tcW w:w="1381" w:type="dxa"/>
            <w:tcBorders>
              <w:top w:val="single" w:sz="4" w:space="0" w:color="auto"/>
              <w:left w:val="single" w:sz="4" w:space="0" w:color="auto"/>
              <w:bottom w:val="single" w:sz="4" w:space="0" w:color="auto"/>
              <w:right w:val="single" w:sz="4" w:space="0" w:color="auto"/>
            </w:tcBorders>
            <w:vAlign w:val="center"/>
          </w:tcPr>
          <w:p w:rsidR="00E55C6A" w:rsidRPr="00CB04F6" w:rsidRDefault="00E55C6A" w:rsidP="00FA4B30">
            <w:pPr>
              <w:pStyle w:val="11"/>
              <w:spacing w:line="240" w:lineRule="auto"/>
              <w:jc w:val="center"/>
              <w:rPr>
                <w:rFonts w:ascii="Times New Roman" w:hAnsi="Times New Roman" w:cs="Times New Roman"/>
                <w:sz w:val="20"/>
                <w:szCs w:val="20"/>
                <w:highlight w:val="yellow"/>
                <w:lang w:val="uk-UA"/>
              </w:rPr>
            </w:pPr>
            <w:r w:rsidRPr="00CB04F6">
              <w:rPr>
                <w:rFonts w:ascii="Times New Roman" w:hAnsi="Times New Roman" w:cs="Times New Roman"/>
                <w:sz w:val="20"/>
                <w:szCs w:val="20"/>
                <w:shd w:val="clear" w:color="auto" w:fill="FFFFFF"/>
              </w:rPr>
              <w:t>Анотувати прочитану додаткову літературу, ознайомитися з програмами факультативних курсів</w:t>
            </w:r>
            <w:proofErr w:type="gramStart"/>
            <w:r w:rsidRPr="00CB04F6">
              <w:rPr>
                <w:rFonts w:ascii="Times New Roman" w:hAnsi="Times New Roman" w:cs="Times New Roman"/>
                <w:sz w:val="20"/>
                <w:szCs w:val="20"/>
                <w:shd w:val="clear" w:color="auto" w:fill="FFFFFF"/>
              </w:rPr>
              <w:t>,п</w:t>
            </w:r>
            <w:proofErr w:type="gramEnd"/>
            <w:r w:rsidRPr="00CB04F6">
              <w:rPr>
                <w:rFonts w:ascii="Times New Roman" w:hAnsi="Times New Roman" w:cs="Times New Roman"/>
                <w:sz w:val="20"/>
                <w:szCs w:val="20"/>
                <w:shd w:val="clear" w:color="auto" w:fill="FFFFFF"/>
              </w:rPr>
              <w:t>роана</w:t>
            </w:r>
            <w:r w:rsidRPr="00CB04F6">
              <w:rPr>
                <w:rFonts w:ascii="Times New Roman" w:hAnsi="Times New Roman" w:cs="Times New Roman"/>
                <w:sz w:val="20"/>
                <w:szCs w:val="20"/>
                <w:shd w:val="clear" w:color="auto" w:fill="FFFFFF"/>
              </w:rPr>
              <w:lastRenderedPageBreak/>
              <w:t>лізувати їх (одна – за вибором) з точки зору доцільності обраного матеріалу,підготувати сценарій позакласного заходу з зарубіжної літератури</w:t>
            </w:r>
          </w:p>
        </w:tc>
        <w:tc>
          <w:tcPr>
            <w:tcW w:w="1134"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center"/>
              <w:rPr>
                <w:rFonts w:ascii="Times New Roman" w:hAnsi="Times New Roman" w:cs="Times New Roman"/>
                <w:sz w:val="24"/>
                <w:szCs w:val="24"/>
                <w:highlight w:val="yellow"/>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E55C6A" w:rsidRPr="00C743BF" w:rsidRDefault="00E55C6A" w:rsidP="007E6C38">
            <w:pPr>
              <w:pStyle w:val="11"/>
              <w:spacing w:line="240" w:lineRule="auto"/>
              <w:jc w:val="both"/>
              <w:rPr>
                <w:rFonts w:ascii="Times New Roman" w:hAnsi="Times New Roman" w:cs="Times New Roman"/>
                <w:sz w:val="24"/>
                <w:szCs w:val="24"/>
                <w:highlight w:val="yellow"/>
                <w:lang w:val="uk-UA"/>
              </w:rPr>
            </w:pPr>
            <w:r w:rsidRPr="004A47C1">
              <w:rPr>
                <w:rFonts w:ascii="Times New Roman" w:hAnsi="Times New Roman" w:cs="Times New Roman"/>
                <w:sz w:val="24"/>
                <w:szCs w:val="24"/>
                <w:lang w:val="uk-UA"/>
              </w:rPr>
              <w:t>впродовж сьомого навчального семестру (</w:t>
            </w:r>
            <w:r>
              <w:rPr>
                <w:rFonts w:ascii="Times New Roman" w:hAnsi="Times New Roman" w:cs="Times New Roman"/>
                <w:sz w:val="24"/>
                <w:szCs w:val="24"/>
                <w:lang w:val="uk-UA"/>
              </w:rPr>
              <w:t xml:space="preserve">другий </w:t>
            </w:r>
            <w:r w:rsidRPr="004A47C1">
              <w:rPr>
                <w:rFonts w:ascii="Times New Roman" w:hAnsi="Times New Roman" w:cs="Times New Roman"/>
                <w:sz w:val="24"/>
                <w:szCs w:val="24"/>
                <w:lang w:val="uk-UA"/>
              </w:rPr>
              <w:t>періодичний контроль)</w:t>
            </w:r>
          </w:p>
        </w:tc>
      </w:tr>
    </w:tbl>
    <w:p w:rsidR="00B123E4" w:rsidRPr="00C743BF" w:rsidRDefault="00B123E4" w:rsidP="00421632">
      <w:pPr>
        <w:tabs>
          <w:tab w:val="left" w:pos="8505"/>
        </w:tabs>
        <w:rPr>
          <w:color w:val="1D1B11"/>
          <w:lang w:val="uk-UA"/>
        </w:rPr>
      </w:pPr>
    </w:p>
    <w:p w:rsidR="00661C8E" w:rsidRPr="00FA4B30" w:rsidRDefault="00661C8E" w:rsidP="00FA4B30">
      <w:pPr>
        <w:rPr>
          <w:b/>
          <w:caps/>
          <w:color w:val="000000"/>
          <w:lang w:val="uk-UA"/>
        </w:rPr>
      </w:pPr>
    </w:p>
    <w:p w:rsidR="00EF264A" w:rsidRPr="00C743BF" w:rsidRDefault="00EF264A" w:rsidP="007E6C38">
      <w:pPr>
        <w:jc w:val="center"/>
        <w:rPr>
          <w:b/>
          <w:caps/>
          <w:color w:val="000000"/>
        </w:rPr>
      </w:pPr>
      <w:r w:rsidRPr="00C743BF">
        <w:rPr>
          <w:b/>
          <w:caps/>
          <w:color w:val="000000"/>
        </w:rPr>
        <w:t xml:space="preserve">7.2. </w:t>
      </w:r>
      <w:r w:rsidRPr="00C743BF">
        <w:rPr>
          <w:b/>
          <w:caps/>
          <w:color w:val="000000"/>
          <w:lang w:val="uk-UA"/>
        </w:rPr>
        <w:t>Структура</w:t>
      </w:r>
      <w:r w:rsidRPr="00C743BF">
        <w:rPr>
          <w:b/>
          <w:caps/>
          <w:color w:val="000000"/>
        </w:rPr>
        <w:t xml:space="preserve"> курсу (лекційний блок)</w:t>
      </w:r>
    </w:p>
    <w:p w:rsidR="00EF264A" w:rsidRPr="00C743BF" w:rsidRDefault="00EF264A" w:rsidP="007E6C38">
      <w:pPr>
        <w:jc w:val="both"/>
        <w:rPr>
          <w:caps/>
          <w:color w:val="000000"/>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8"/>
        <w:gridCol w:w="5833"/>
      </w:tblGrid>
      <w:tr w:rsidR="00EF264A" w:rsidRPr="00C743BF" w:rsidTr="00DC2592">
        <w:tc>
          <w:tcPr>
            <w:tcW w:w="4418" w:type="dxa"/>
            <w:shd w:val="clear" w:color="auto" w:fill="auto"/>
          </w:tcPr>
          <w:p w:rsidR="00EF264A" w:rsidRPr="00C743BF" w:rsidRDefault="00EF264A" w:rsidP="007E6C38">
            <w:pPr>
              <w:jc w:val="center"/>
              <w:rPr>
                <w:b/>
                <w:color w:val="000000"/>
              </w:rPr>
            </w:pPr>
            <w:r w:rsidRPr="00C743BF">
              <w:rPr>
                <w:b/>
                <w:color w:val="000000"/>
              </w:rPr>
              <w:t xml:space="preserve">Тема лекції </w:t>
            </w:r>
          </w:p>
        </w:tc>
        <w:tc>
          <w:tcPr>
            <w:tcW w:w="5833" w:type="dxa"/>
            <w:shd w:val="clear" w:color="auto" w:fill="auto"/>
          </w:tcPr>
          <w:p w:rsidR="00EF264A" w:rsidRPr="00C743BF" w:rsidRDefault="00EF264A" w:rsidP="007E6C38">
            <w:pPr>
              <w:jc w:val="center"/>
              <w:rPr>
                <w:b/>
                <w:color w:val="000000"/>
              </w:rPr>
            </w:pPr>
            <w:r w:rsidRPr="00C743BF">
              <w:rPr>
                <w:b/>
                <w:color w:val="000000"/>
              </w:rPr>
              <w:t>Змі</w:t>
            </w:r>
            <w:proofErr w:type="gramStart"/>
            <w:r w:rsidRPr="00C743BF">
              <w:rPr>
                <w:b/>
                <w:color w:val="000000"/>
              </w:rPr>
              <w:t>ст</w:t>
            </w:r>
            <w:proofErr w:type="gramEnd"/>
            <w:r w:rsidRPr="00C743BF">
              <w:rPr>
                <w:b/>
                <w:color w:val="000000"/>
              </w:rPr>
              <w:t xml:space="preserve"> лекції</w:t>
            </w:r>
          </w:p>
        </w:tc>
      </w:tr>
      <w:tr w:rsidR="00EF264A" w:rsidRPr="00C743BF" w:rsidTr="00DC2592">
        <w:tc>
          <w:tcPr>
            <w:tcW w:w="4418" w:type="dxa"/>
            <w:shd w:val="clear" w:color="auto" w:fill="auto"/>
            <w:vAlign w:val="center"/>
          </w:tcPr>
          <w:p w:rsidR="00DC2592" w:rsidRPr="00C743BF" w:rsidRDefault="00DC2592" w:rsidP="007E6C38">
            <w:pPr>
              <w:jc w:val="both"/>
              <w:rPr>
                <w:color w:val="1D1B11"/>
                <w:lang w:val="uk-UA"/>
              </w:rPr>
            </w:pPr>
            <w:r w:rsidRPr="00C743BF">
              <w:rPr>
                <w:color w:val="1D1B11"/>
                <w:lang w:val="uk-UA"/>
              </w:rPr>
              <w:t xml:space="preserve">Методика вивчення </w:t>
            </w:r>
            <w:r w:rsidR="005542F6">
              <w:rPr>
                <w:color w:val="1D1B11"/>
                <w:lang w:val="uk-UA"/>
              </w:rPr>
              <w:t xml:space="preserve">української </w:t>
            </w:r>
            <w:r w:rsidRPr="00C743BF">
              <w:rPr>
                <w:color w:val="1D1B11"/>
                <w:lang w:val="uk-UA"/>
              </w:rPr>
              <w:t xml:space="preserve"> літератури як наука</w:t>
            </w:r>
          </w:p>
          <w:p w:rsidR="00EF264A" w:rsidRPr="00C743BF" w:rsidRDefault="00EF264A" w:rsidP="007E6C38">
            <w:pPr>
              <w:shd w:val="clear" w:color="auto" w:fill="FFFFFF"/>
              <w:ind w:firstLine="540"/>
              <w:jc w:val="center"/>
            </w:pPr>
          </w:p>
        </w:tc>
        <w:tc>
          <w:tcPr>
            <w:tcW w:w="5833" w:type="dxa"/>
            <w:shd w:val="clear" w:color="auto" w:fill="auto"/>
          </w:tcPr>
          <w:p w:rsidR="00DC2592" w:rsidRPr="00C743BF" w:rsidRDefault="00DC2592" w:rsidP="00A0325D">
            <w:pPr>
              <w:numPr>
                <w:ilvl w:val="0"/>
                <w:numId w:val="2"/>
              </w:numPr>
              <w:shd w:val="clear" w:color="auto" w:fill="FFFFFF"/>
              <w:autoSpaceDE w:val="0"/>
              <w:autoSpaceDN w:val="0"/>
              <w:adjustRightInd w:val="0"/>
              <w:jc w:val="both"/>
            </w:pPr>
            <w:r w:rsidRPr="00C743BF">
              <w:rPr>
                <w:iCs/>
                <w:color w:val="000000"/>
                <w:lang w:val="uk-UA"/>
              </w:rPr>
              <w:t xml:space="preserve">Педагогічна освіта на зламі </w:t>
            </w:r>
            <w:r w:rsidRPr="00C743BF">
              <w:rPr>
                <w:iCs/>
                <w:color w:val="000000"/>
                <w:lang w:val="en-US"/>
              </w:rPr>
              <w:t>XIX</w:t>
            </w:r>
            <w:r w:rsidRPr="00C743BF">
              <w:rPr>
                <w:iCs/>
                <w:color w:val="000000"/>
              </w:rPr>
              <w:t xml:space="preserve"> </w:t>
            </w:r>
            <w:r w:rsidRPr="00C743BF">
              <w:rPr>
                <w:iCs/>
                <w:color w:val="000000"/>
                <w:lang w:val="uk-UA"/>
              </w:rPr>
              <w:t xml:space="preserve">- початку </w:t>
            </w:r>
            <w:r w:rsidRPr="00C743BF">
              <w:rPr>
                <w:iCs/>
                <w:color w:val="000000"/>
                <w:lang w:val="en-US"/>
              </w:rPr>
              <w:t>XX</w:t>
            </w:r>
            <w:r w:rsidRPr="00C743BF">
              <w:rPr>
                <w:iCs/>
                <w:color w:val="000000"/>
              </w:rPr>
              <w:t xml:space="preserve"> </w:t>
            </w:r>
            <w:r w:rsidRPr="00C743BF">
              <w:rPr>
                <w:iCs/>
                <w:color w:val="000000"/>
                <w:lang w:val="uk-UA"/>
              </w:rPr>
              <w:t xml:space="preserve">ст. Внесок у розвиток методики викладання літератури педагогів </w:t>
            </w:r>
            <w:r w:rsidRPr="00C743BF">
              <w:rPr>
                <w:iCs/>
                <w:color w:val="000000"/>
                <w:lang w:val="en-US"/>
              </w:rPr>
              <w:t>X</w:t>
            </w:r>
            <w:r w:rsidRPr="00C743BF">
              <w:rPr>
                <w:iCs/>
                <w:color w:val="000000"/>
              </w:rPr>
              <w:t xml:space="preserve">. </w:t>
            </w:r>
            <w:r w:rsidRPr="00C743BF">
              <w:rPr>
                <w:iCs/>
                <w:color w:val="000000"/>
                <w:lang w:val="uk-UA"/>
              </w:rPr>
              <w:t>Алчевської, Т. Лубенця, С. Русової, Т. Ващенка та ін.</w:t>
            </w:r>
          </w:p>
          <w:p w:rsidR="00DC2592" w:rsidRPr="00C743BF" w:rsidRDefault="00DC2592" w:rsidP="00A0325D">
            <w:pPr>
              <w:numPr>
                <w:ilvl w:val="0"/>
                <w:numId w:val="2"/>
              </w:numPr>
              <w:shd w:val="clear" w:color="auto" w:fill="FFFFFF"/>
              <w:autoSpaceDE w:val="0"/>
              <w:autoSpaceDN w:val="0"/>
              <w:adjustRightInd w:val="0"/>
              <w:jc w:val="both"/>
            </w:pPr>
            <w:r w:rsidRPr="00C743BF">
              <w:rPr>
                <w:iCs/>
                <w:color w:val="000000"/>
                <w:lang w:val="uk-UA"/>
              </w:rPr>
              <w:t>Розвиток методичної думки в умовах радянського періоду створення української школи.</w:t>
            </w:r>
          </w:p>
          <w:p w:rsidR="00DC2592" w:rsidRPr="00C743BF" w:rsidRDefault="00DC2592" w:rsidP="00A0325D">
            <w:pPr>
              <w:numPr>
                <w:ilvl w:val="0"/>
                <w:numId w:val="2"/>
              </w:numPr>
              <w:shd w:val="clear" w:color="auto" w:fill="FFFFFF"/>
              <w:autoSpaceDE w:val="0"/>
              <w:autoSpaceDN w:val="0"/>
              <w:adjustRightInd w:val="0"/>
              <w:jc w:val="both"/>
            </w:pPr>
            <w:r w:rsidRPr="00C743BF">
              <w:rPr>
                <w:iCs/>
                <w:color w:val="000000"/>
                <w:lang w:val="uk-UA"/>
              </w:rPr>
              <w:t xml:space="preserve">Роль педагогічної спадщини А. </w:t>
            </w:r>
            <w:r w:rsidRPr="00C743BF">
              <w:rPr>
                <w:color w:val="000000"/>
                <w:lang w:val="uk-UA"/>
              </w:rPr>
              <w:t xml:space="preserve">С. </w:t>
            </w:r>
            <w:r w:rsidRPr="00C743BF">
              <w:rPr>
                <w:iCs/>
                <w:color w:val="000000"/>
                <w:lang w:val="uk-UA"/>
              </w:rPr>
              <w:t>Макаренка і В. О. Сухомлинського для подальшого розвитку методики викладання літератури.</w:t>
            </w:r>
          </w:p>
          <w:p w:rsidR="00EF264A" w:rsidRPr="00C30149" w:rsidRDefault="00DC2592" w:rsidP="00A0325D">
            <w:pPr>
              <w:pStyle w:val="a3"/>
              <w:numPr>
                <w:ilvl w:val="0"/>
                <w:numId w:val="2"/>
              </w:numPr>
              <w:jc w:val="both"/>
              <w:rPr>
                <w:color w:val="000000"/>
                <w:lang w:val="uk-UA"/>
              </w:rPr>
            </w:pPr>
            <w:r w:rsidRPr="00C30149">
              <w:rPr>
                <w:color w:val="000000"/>
                <w:lang w:val="uk-UA"/>
              </w:rPr>
              <w:t>Методика викладання літератури як наука (предмет, зміст, структура, специфіка курсу).</w:t>
            </w:r>
          </w:p>
          <w:p w:rsidR="00DC2592" w:rsidRPr="00C743BF" w:rsidRDefault="00DC2592" w:rsidP="007E6C38">
            <w:pPr>
              <w:jc w:val="both"/>
              <w:rPr>
                <w:caps/>
                <w:color w:val="000000"/>
              </w:rPr>
            </w:pPr>
          </w:p>
        </w:tc>
      </w:tr>
      <w:tr w:rsidR="00DC2592" w:rsidRPr="00C743BF" w:rsidTr="00DC2592">
        <w:tc>
          <w:tcPr>
            <w:tcW w:w="4418" w:type="dxa"/>
            <w:shd w:val="clear" w:color="auto" w:fill="auto"/>
            <w:vAlign w:val="center"/>
          </w:tcPr>
          <w:p w:rsidR="00DC2592" w:rsidRPr="00C743BF" w:rsidRDefault="00DC2592" w:rsidP="00614342">
            <w:pPr>
              <w:jc w:val="both"/>
            </w:pPr>
            <w:r w:rsidRPr="00C743BF">
              <w:rPr>
                <w:color w:val="1D1B11"/>
              </w:rPr>
              <w:t>Змі</w:t>
            </w:r>
            <w:proofErr w:type="gramStart"/>
            <w:r w:rsidRPr="00C743BF">
              <w:rPr>
                <w:color w:val="1D1B11"/>
              </w:rPr>
              <w:t>ст</w:t>
            </w:r>
            <w:proofErr w:type="gramEnd"/>
            <w:r w:rsidRPr="00C743BF">
              <w:rPr>
                <w:color w:val="1D1B11"/>
              </w:rPr>
              <w:t xml:space="preserve"> навчального предмета </w:t>
            </w:r>
            <w:r w:rsidRPr="00C743BF">
              <w:rPr>
                <w:color w:val="1D1B11"/>
                <w:lang w:val="uk-UA"/>
              </w:rPr>
              <w:t xml:space="preserve">   </w:t>
            </w:r>
            <w:r w:rsidR="00C30149">
              <w:rPr>
                <w:color w:val="1D1B11"/>
                <w:lang w:val="uk-UA"/>
              </w:rPr>
              <w:t>«</w:t>
            </w:r>
            <w:r w:rsidR="00614342">
              <w:rPr>
                <w:color w:val="1D1B11"/>
                <w:lang w:val="uk-UA"/>
              </w:rPr>
              <w:t xml:space="preserve">українська </w:t>
            </w:r>
            <w:r w:rsidR="00C30149">
              <w:rPr>
                <w:color w:val="1D1B11"/>
              </w:rPr>
              <w:t>література</w:t>
            </w:r>
            <w:r w:rsidR="00C30149">
              <w:rPr>
                <w:color w:val="1D1B11"/>
                <w:lang w:val="uk-UA"/>
              </w:rPr>
              <w:t>»</w:t>
            </w:r>
            <w:r w:rsidRPr="00C743BF">
              <w:rPr>
                <w:color w:val="1D1B11"/>
              </w:rPr>
              <w:t xml:space="preserve"> і етапи літературної освіти в школах України</w:t>
            </w:r>
            <w:r w:rsidRPr="00C743BF">
              <w:rPr>
                <w:color w:val="1D1B11"/>
                <w:lang w:val="uk-UA"/>
              </w:rPr>
              <w:t xml:space="preserve">. </w:t>
            </w:r>
          </w:p>
        </w:tc>
        <w:tc>
          <w:tcPr>
            <w:tcW w:w="5833" w:type="dxa"/>
            <w:shd w:val="clear" w:color="auto" w:fill="auto"/>
          </w:tcPr>
          <w:p w:rsidR="00DC2592" w:rsidRPr="00C30149" w:rsidRDefault="00DC2592" w:rsidP="00A0325D">
            <w:pPr>
              <w:pStyle w:val="a3"/>
              <w:numPr>
                <w:ilvl w:val="0"/>
                <w:numId w:val="11"/>
              </w:numPr>
              <w:jc w:val="both"/>
              <w:rPr>
                <w:color w:val="1D1B11"/>
              </w:rPr>
            </w:pPr>
            <w:r w:rsidRPr="00C30149">
              <w:rPr>
                <w:color w:val="1D1B11"/>
              </w:rPr>
              <w:t xml:space="preserve">Шкільна програма як документ </w:t>
            </w:r>
            <w:r w:rsidR="00C30149" w:rsidRPr="00C30149">
              <w:rPr>
                <w:color w:val="1D1B11"/>
              </w:rPr>
              <w:t>про змі</w:t>
            </w:r>
            <w:proofErr w:type="gramStart"/>
            <w:r w:rsidR="00C30149" w:rsidRPr="00C30149">
              <w:rPr>
                <w:color w:val="1D1B11"/>
              </w:rPr>
              <w:t>ст</w:t>
            </w:r>
            <w:proofErr w:type="gramEnd"/>
            <w:r w:rsidR="00C30149" w:rsidRPr="00C30149">
              <w:rPr>
                <w:color w:val="1D1B11"/>
              </w:rPr>
              <w:t xml:space="preserve"> навчального предмета </w:t>
            </w:r>
            <w:r w:rsidR="00C30149" w:rsidRPr="00C30149">
              <w:rPr>
                <w:color w:val="1D1B11"/>
                <w:lang w:val="uk-UA"/>
              </w:rPr>
              <w:t>«</w:t>
            </w:r>
            <w:r w:rsidR="00614342">
              <w:rPr>
                <w:color w:val="1D1B11"/>
                <w:lang w:val="uk-UA"/>
              </w:rPr>
              <w:t>українська</w:t>
            </w:r>
            <w:r w:rsidR="00614342" w:rsidRPr="00C30149">
              <w:rPr>
                <w:color w:val="1D1B11"/>
              </w:rPr>
              <w:t xml:space="preserve"> </w:t>
            </w:r>
            <w:r w:rsidR="00C30149" w:rsidRPr="00C30149">
              <w:rPr>
                <w:color w:val="1D1B11"/>
              </w:rPr>
              <w:t>література</w:t>
            </w:r>
            <w:r w:rsidR="00C30149" w:rsidRPr="00C30149">
              <w:rPr>
                <w:color w:val="1D1B11"/>
                <w:lang w:val="uk-UA"/>
              </w:rPr>
              <w:t>»</w:t>
            </w:r>
            <w:r w:rsidRPr="00C30149">
              <w:rPr>
                <w:color w:val="1D1B11"/>
              </w:rPr>
              <w:t>. Інваріантність програм.</w:t>
            </w:r>
          </w:p>
          <w:p w:rsidR="00DC2592" w:rsidRPr="00C30149" w:rsidRDefault="00DC2592" w:rsidP="00A0325D">
            <w:pPr>
              <w:pStyle w:val="a3"/>
              <w:numPr>
                <w:ilvl w:val="0"/>
                <w:numId w:val="11"/>
              </w:numPr>
              <w:jc w:val="both"/>
              <w:rPr>
                <w:color w:val="1D1B11"/>
              </w:rPr>
            </w:pPr>
            <w:r w:rsidRPr="00C30149">
              <w:rPr>
                <w:color w:val="1D1B11"/>
              </w:rPr>
              <w:t>Принципи побудови і структура програм з літератури</w:t>
            </w:r>
            <w:r w:rsidR="00C30149" w:rsidRPr="00C30149">
              <w:rPr>
                <w:color w:val="1D1B11"/>
                <w:lang w:val="uk-UA"/>
              </w:rPr>
              <w:t>.</w:t>
            </w:r>
          </w:p>
          <w:p w:rsidR="00DC2592" w:rsidRPr="00C30149" w:rsidRDefault="00DC2592" w:rsidP="00A0325D">
            <w:pPr>
              <w:pStyle w:val="a3"/>
              <w:numPr>
                <w:ilvl w:val="0"/>
                <w:numId w:val="11"/>
              </w:numPr>
              <w:jc w:val="both"/>
              <w:rPr>
                <w:color w:val="1D1B11"/>
              </w:rPr>
            </w:pPr>
            <w:r w:rsidRPr="00C30149">
              <w:rPr>
                <w:color w:val="1D1B11"/>
              </w:rPr>
              <w:t xml:space="preserve">Календарний план учителя-словесника. Творчий </w:t>
            </w:r>
            <w:proofErr w:type="gramStart"/>
            <w:r w:rsidRPr="00C30149">
              <w:rPr>
                <w:color w:val="1D1B11"/>
              </w:rPr>
              <w:t>п</w:t>
            </w:r>
            <w:proofErr w:type="gramEnd"/>
            <w:r w:rsidRPr="00C30149">
              <w:rPr>
                <w:color w:val="1D1B11"/>
              </w:rPr>
              <w:t>ідхід до викладання літератури.</w:t>
            </w:r>
          </w:p>
          <w:p w:rsidR="00C30149" w:rsidRPr="00C30149" w:rsidRDefault="00DC2592" w:rsidP="00A0325D">
            <w:pPr>
              <w:pStyle w:val="a3"/>
              <w:numPr>
                <w:ilvl w:val="0"/>
                <w:numId w:val="11"/>
              </w:numPr>
              <w:overflowPunct w:val="0"/>
              <w:autoSpaceDE w:val="0"/>
              <w:autoSpaceDN w:val="0"/>
              <w:adjustRightInd w:val="0"/>
              <w:textAlignment w:val="baseline"/>
              <w:rPr>
                <w:color w:val="1D1B11"/>
                <w:lang w:val="uk-UA"/>
              </w:rPr>
            </w:pPr>
            <w:r w:rsidRPr="00C30149">
              <w:rPr>
                <w:color w:val="1D1B11"/>
              </w:rPr>
              <w:t>Навчально-методичний комплекс (</w:t>
            </w:r>
            <w:proofErr w:type="gramStart"/>
            <w:r w:rsidRPr="00C30149">
              <w:rPr>
                <w:color w:val="1D1B11"/>
              </w:rPr>
              <w:t>п</w:t>
            </w:r>
            <w:proofErr w:type="gramEnd"/>
            <w:r w:rsidRPr="00C30149">
              <w:rPr>
                <w:color w:val="1D1B11"/>
              </w:rPr>
              <w:t>ідручники, хрестоматії, посібники, інформативні збірники, журнальна та газетна періодика, тексти літературно-художніх творів)</w:t>
            </w:r>
            <w:r w:rsidR="00C30149" w:rsidRPr="00C30149">
              <w:rPr>
                <w:color w:val="1D1B11"/>
                <w:lang w:val="uk-UA"/>
              </w:rPr>
              <w:t xml:space="preserve">. </w:t>
            </w:r>
          </w:p>
          <w:p w:rsidR="00DC2592" w:rsidRPr="00C30149" w:rsidRDefault="00DC2592" w:rsidP="00A0325D">
            <w:pPr>
              <w:pStyle w:val="a3"/>
              <w:numPr>
                <w:ilvl w:val="0"/>
                <w:numId w:val="11"/>
              </w:numPr>
              <w:overflowPunct w:val="0"/>
              <w:autoSpaceDE w:val="0"/>
              <w:autoSpaceDN w:val="0"/>
              <w:adjustRightInd w:val="0"/>
              <w:textAlignment w:val="baseline"/>
              <w:rPr>
                <w:color w:val="1D1B11"/>
                <w:lang w:val="uk-UA"/>
              </w:rPr>
            </w:pPr>
            <w:r w:rsidRPr="00C30149">
              <w:rPr>
                <w:rStyle w:val="FontStyle13"/>
                <w:color w:val="171717" w:themeColor="background2" w:themeShade="1A"/>
                <w:sz w:val="24"/>
                <w:szCs w:val="24"/>
                <w:lang w:val="uk-UA" w:eastAsia="uk-UA"/>
              </w:rPr>
              <w:t>Інклюзивна освіта: сутність, поняття, термінологія.</w:t>
            </w:r>
            <w:r w:rsidRPr="00C30149">
              <w:rPr>
                <w:color w:val="1D1B11"/>
              </w:rPr>
              <w:t xml:space="preserve"> </w:t>
            </w:r>
          </w:p>
          <w:p w:rsidR="00DC2592" w:rsidRPr="00C743BF" w:rsidRDefault="00DC2592" w:rsidP="007E6C38">
            <w:pPr>
              <w:jc w:val="both"/>
              <w:rPr>
                <w:caps/>
                <w:color w:val="000000"/>
                <w:lang w:val="uk-UA"/>
              </w:rPr>
            </w:pP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bCs/>
                <w:color w:val="171717" w:themeColor="background2" w:themeShade="1A"/>
                <w:lang w:val="uk-UA"/>
              </w:rPr>
            </w:pPr>
            <w:r w:rsidRPr="00C743BF">
              <w:rPr>
                <w:color w:val="1D1B11"/>
              </w:rPr>
              <w:t xml:space="preserve">Методи і прийоми навчання </w:t>
            </w:r>
            <w:r w:rsidRPr="00C743BF">
              <w:rPr>
                <w:color w:val="1D1B11"/>
                <w:lang w:val="uk-UA"/>
              </w:rPr>
              <w:t xml:space="preserve">на уроках </w:t>
            </w:r>
            <w:r w:rsidR="00614342">
              <w:rPr>
                <w:color w:val="1D1B11"/>
                <w:lang w:val="uk-UA"/>
              </w:rPr>
              <w:t>української</w:t>
            </w:r>
            <w:r w:rsidR="00614342" w:rsidRPr="00C743BF">
              <w:rPr>
                <w:color w:val="1D1B11"/>
              </w:rPr>
              <w:t xml:space="preserve"> </w:t>
            </w:r>
            <w:r w:rsidRPr="00C743BF">
              <w:rPr>
                <w:color w:val="1D1B11"/>
              </w:rPr>
              <w:t>літератури</w:t>
            </w:r>
            <w:r w:rsidRPr="00C743BF">
              <w:rPr>
                <w:color w:val="1D1B11"/>
                <w:lang w:val="uk-UA"/>
              </w:rPr>
              <w:t>.</w:t>
            </w:r>
            <w:r w:rsidRPr="00C743BF">
              <w:rPr>
                <w:bCs/>
                <w:color w:val="171717" w:themeColor="background2" w:themeShade="1A"/>
                <w:lang w:val="uk-UA"/>
              </w:rPr>
              <w:t xml:space="preserve"> Особистісно-орієнтовані методи і підходи навчання з урахуванням індивідуальних </w:t>
            </w:r>
            <w:r w:rsidRPr="00C743BF">
              <w:rPr>
                <w:bCs/>
                <w:color w:val="171717" w:themeColor="background2" w:themeShade="1A"/>
                <w:lang w:val="uk-UA"/>
              </w:rPr>
              <w:lastRenderedPageBreak/>
              <w:t>особливостей дітей з особливими потребами.</w:t>
            </w:r>
          </w:p>
          <w:p w:rsidR="00DC2592" w:rsidRPr="00C743BF" w:rsidRDefault="00DC2592" w:rsidP="007E6C38">
            <w:pPr>
              <w:shd w:val="clear" w:color="auto" w:fill="FFFFFF"/>
              <w:ind w:firstLine="540"/>
              <w:jc w:val="center"/>
              <w:rPr>
                <w:lang w:val="uk-UA"/>
              </w:rP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30149" w:rsidRDefault="00DC2592" w:rsidP="00A0325D">
            <w:pPr>
              <w:pStyle w:val="a3"/>
              <w:numPr>
                <w:ilvl w:val="0"/>
                <w:numId w:val="12"/>
              </w:numPr>
              <w:jc w:val="both"/>
              <w:rPr>
                <w:color w:val="171717" w:themeColor="background2" w:themeShade="1A"/>
              </w:rPr>
            </w:pPr>
            <w:r w:rsidRPr="00C30149">
              <w:rPr>
                <w:color w:val="171717" w:themeColor="background2" w:themeShade="1A"/>
              </w:rPr>
              <w:lastRenderedPageBreak/>
              <w:t xml:space="preserve">Поняття про методи навчання на уроках </w:t>
            </w:r>
            <w:proofErr w:type="gramStart"/>
            <w:r w:rsidRPr="00C30149">
              <w:rPr>
                <w:color w:val="171717" w:themeColor="background2" w:themeShade="1A"/>
              </w:rPr>
              <w:t>л</w:t>
            </w:r>
            <w:proofErr w:type="gramEnd"/>
            <w:r w:rsidRPr="00C30149">
              <w:rPr>
                <w:color w:val="171717" w:themeColor="background2" w:themeShade="1A"/>
              </w:rPr>
              <w:t>ітератури.</w:t>
            </w:r>
          </w:p>
          <w:p w:rsidR="00DC2592" w:rsidRPr="00C30149" w:rsidRDefault="00DC2592" w:rsidP="00A0325D">
            <w:pPr>
              <w:pStyle w:val="a3"/>
              <w:numPr>
                <w:ilvl w:val="0"/>
                <w:numId w:val="12"/>
              </w:numPr>
              <w:jc w:val="both"/>
              <w:rPr>
                <w:color w:val="171717" w:themeColor="background2" w:themeShade="1A"/>
              </w:rPr>
            </w:pPr>
            <w:r w:rsidRPr="00C30149">
              <w:rPr>
                <w:color w:val="171717" w:themeColor="background2" w:themeShade="1A"/>
              </w:rPr>
              <w:t xml:space="preserve">Класифікація методів навчання на уроках </w:t>
            </w:r>
            <w:proofErr w:type="gramStart"/>
            <w:r w:rsidRPr="00C30149">
              <w:rPr>
                <w:color w:val="171717" w:themeColor="background2" w:themeShade="1A"/>
              </w:rPr>
              <w:t>л</w:t>
            </w:r>
            <w:proofErr w:type="gramEnd"/>
            <w:r w:rsidRPr="00C30149">
              <w:rPr>
                <w:color w:val="171717" w:themeColor="background2" w:themeShade="1A"/>
              </w:rPr>
              <w:t>ітератури.</w:t>
            </w:r>
          </w:p>
          <w:p w:rsidR="00DC2592" w:rsidRPr="00C30149" w:rsidRDefault="00DC2592" w:rsidP="00A0325D">
            <w:pPr>
              <w:pStyle w:val="a3"/>
              <w:numPr>
                <w:ilvl w:val="0"/>
                <w:numId w:val="12"/>
              </w:numPr>
              <w:jc w:val="both"/>
              <w:rPr>
                <w:color w:val="171717" w:themeColor="background2" w:themeShade="1A"/>
              </w:rPr>
            </w:pPr>
            <w:r w:rsidRPr="00C30149">
              <w:rPr>
                <w:color w:val="171717" w:themeColor="background2" w:themeShade="1A"/>
              </w:rPr>
              <w:lastRenderedPageBreak/>
              <w:t>Лекція, бесіда, самостійна робота як навчальні методи на уроці літератури.</w:t>
            </w:r>
          </w:p>
          <w:p w:rsidR="00DC2592" w:rsidRPr="00C30149" w:rsidRDefault="00DC2592" w:rsidP="00A0325D">
            <w:pPr>
              <w:pStyle w:val="a3"/>
              <w:numPr>
                <w:ilvl w:val="0"/>
                <w:numId w:val="12"/>
              </w:numPr>
              <w:suppressAutoHyphens/>
              <w:snapToGrid w:val="0"/>
              <w:jc w:val="both"/>
              <w:rPr>
                <w:color w:val="171717" w:themeColor="background2" w:themeShade="1A"/>
                <w:lang w:val="uk-UA"/>
              </w:rPr>
            </w:pPr>
            <w:r w:rsidRPr="00C30149">
              <w:rPr>
                <w:color w:val="171717" w:themeColor="background2" w:themeShade="1A"/>
              </w:rPr>
              <w:t>Метод та прийом. Взаємозв’язок методі</w:t>
            </w:r>
            <w:proofErr w:type="gramStart"/>
            <w:r w:rsidRPr="00C30149">
              <w:rPr>
                <w:color w:val="171717" w:themeColor="background2" w:themeShade="1A"/>
              </w:rPr>
              <w:t>в</w:t>
            </w:r>
            <w:proofErr w:type="gramEnd"/>
            <w:r w:rsidRPr="00C30149">
              <w:rPr>
                <w:color w:val="171717" w:themeColor="background2" w:themeShade="1A"/>
              </w:rPr>
              <w:t xml:space="preserve"> у процесі вивчення художнього твору. </w:t>
            </w:r>
          </w:p>
          <w:p w:rsidR="00DC2592" w:rsidRPr="00C30149" w:rsidRDefault="00DC2592" w:rsidP="00A0325D">
            <w:pPr>
              <w:pStyle w:val="a3"/>
              <w:numPr>
                <w:ilvl w:val="0"/>
                <w:numId w:val="12"/>
              </w:numPr>
              <w:suppressAutoHyphens/>
              <w:snapToGrid w:val="0"/>
              <w:jc w:val="both"/>
              <w:rPr>
                <w:color w:val="171717" w:themeColor="background2" w:themeShade="1A"/>
                <w:lang w:val="uk-UA"/>
              </w:rPr>
            </w:pPr>
            <w:r w:rsidRPr="00C30149">
              <w:rPr>
                <w:color w:val="171717" w:themeColor="background2" w:themeShade="1A"/>
              </w:rPr>
              <w:t xml:space="preserve">Дидактичні вимоги до вибору методів навчання </w:t>
            </w:r>
            <w:proofErr w:type="gramStart"/>
            <w:r w:rsidRPr="00C30149">
              <w:rPr>
                <w:color w:val="171717" w:themeColor="background2" w:themeShade="1A"/>
              </w:rPr>
              <w:t>для</w:t>
            </w:r>
            <w:proofErr w:type="gramEnd"/>
            <w:r w:rsidRPr="00C30149">
              <w:rPr>
                <w:color w:val="171717" w:themeColor="background2" w:themeShade="1A"/>
              </w:rPr>
              <w:t xml:space="preserve"> реалізації освітньо-виховних завдань уроку української літератури</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1D1B11"/>
                <w:lang w:val="uk-UA"/>
              </w:rPr>
            </w:pPr>
            <w:r w:rsidRPr="00C743BF">
              <w:rPr>
                <w:color w:val="1D1B11"/>
                <w:lang w:val="uk-UA"/>
              </w:rPr>
              <w:lastRenderedPageBreak/>
              <w:t>Типологія у</w:t>
            </w:r>
            <w:r w:rsidRPr="00C743BF">
              <w:rPr>
                <w:color w:val="1D1B11"/>
              </w:rPr>
              <w:t>рок</w:t>
            </w:r>
            <w:r w:rsidRPr="00C743BF">
              <w:rPr>
                <w:color w:val="1D1B11"/>
                <w:lang w:val="uk-UA"/>
              </w:rPr>
              <w:t xml:space="preserve">ів </w:t>
            </w:r>
            <w:r w:rsidR="00614342">
              <w:rPr>
                <w:color w:val="1D1B11"/>
                <w:lang w:val="uk-UA"/>
              </w:rPr>
              <w:t>української</w:t>
            </w:r>
            <w:r w:rsidR="00614342" w:rsidRPr="00C743BF">
              <w:rPr>
                <w:color w:val="1D1B11"/>
              </w:rPr>
              <w:t xml:space="preserve"> </w:t>
            </w:r>
            <w:r w:rsidRPr="00C743BF">
              <w:rPr>
                <w:color w:val="1D1B11"/>
              </w:rPr>
              <w:t>літератури</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30149" w:rsidRDefault="00DC2592" w:rsidP="00A0325D">
            <w:pPr>
              <w:pStyle w:val="a3"/>
              <w:numPr>
                <w:ilvl w:val="0"/>
                <w:numId w:val="13"/>
              </w:numPr>
              <w:shd w:val="clear" w:color="auto" w:fill="FFFFFF"/>
              <w:autoSpaceDE w:val="0"/>
              <w:autoSpaceDN w:val="0"/>
              <w:adjustRightInd w:val="0"/>
              <w:jc w:val="both"/>
              <w:rPr>
                <w:color w:val="171717" w:themeColor="background2" w:themeShade="1A"/>
                <w:lang w:val="uk-UA"/>
              </w:rPr>
            </w:pPr>
            <w:r w:rsidRPr="00C30149">
              <w:rPr>
                <w:color w:val="171717" w:themeColor="background2" w:themeShade="1A"/>
                <w:lang w:val="uk-UA"/>
              </w:rPr>
              <w:t>Урок та основні вимоги до нього.</w:t>
            </w:r>
          </w:p>
          <w:p w:rsidR="00DC2592" w:rsidRPr="00C30149" w:rsidRDefault="00DC2592" w:rsidP="00A0325D">
            <w:pPr>
              <w:pStyle w:val="a3"/>
              <w:numPr>
                <w:ilvl w:val="0"/>
                <w:numId w:val="13"/>
              </w:numPr>
              <w:shd w:val="clear" w:color="auto" w:fill="FFFFFF"/>
              <w:autoSpaceDE w:val="0"/>
              <w:autoSpaceDN w:val="0"/>
              <w:adjustRightInd w:val="0"/>
              <w:jc w:val="both"/>
              <w:rPr>
                <w:color w:val="000000"/>
                <w:lang w:val="uk-UA"/>
              </w:rPr>
            </w:pPr>
            <w:r w:rsidRPr="00C30149">
              <w:rPr>
                <w:color w:val="000000"/>
                <w:lang w:val="uk-UA"/>
              </w:rPr>
              <w:t>Проблема типології уроків літератури.</w:t>
            </w:r>
          </w:p>
          <w:p w:rsidR="00DC2592" w:rsidRPr="00C30149" w:rsidRDefault="00DC2592" w:rsidP="00A0325D">
            <w:pPr>
              <w:pStyle w:val="a3"/>
              <w:numPr>
                <w:ilvl w:val="0"/>
                <w:numId w:val="13"/>
              </w:numPr>
              <w:shd w:val="clear" w:color="auto" w:fill="FFFFFF"/>
              <w:autoSpaceDE w:val="0"/>
              <w:autoSpaceDN w:val="0"/>
              <w:adjustRightInd w:val="0"/>
              <w:jc w:val="both"/>
              <w:rPr>
                <w:color w:val="000000"/>
                <w:lang w:val="uk-UA"/>
              </w:rPr>
            </w:pPr>
            <w:r w:rsidRPr="00C30149">
              <w:rPr>
                <w:color w:val="000000"/>
                <w:lang w:val="uk-UA"/>
              </w:rPr>
              <w:t>Шляхи підвищення ефективності уроку літератури.</w:t>
            </w:r>
          </w:p>
          <w:p w:rsidR="00DC2592" w:rsidRPr="00C30149" w:rsidRDefault="00DC2592" w:rsidP="00A0325D">
            <w:pPr>
              <w:pStyle w:val="a3"/>
              <w:numPr>
                <w:ilvl w:val="0"/>
                <w:numId w:val="13"/>
              </w:numPr>
              <w:shd w:val="clear" w:color="auto" w:fill="FFFFFF"/>
              <w:autoSpaceDE w:val="0"/>
              <w:autoSpaceDN w:val="0"/>
              <w:adjustRightInd w:val="0"/>
              <w:jc w:val="both"/>
              <w:rPr>
                <w:color w:val="000000"/>
                <w:lang w:val="uk-UA"/>
              </w:rPr>
            </w:pPr>
            <w:r w:rsidRPr="00C30149">
              <w:rPr>
                <w:color w:val="000000"/>
                <w:lang w:val="uk-UA"/>
              </w:rPr>
              <w:t>Особливості уроків позакласного читання.</w:t>
            </w:r>
          </w:p>
          <w:p w:rsidR="00DC2592" w:rsidRPr="00C30149" w:rsidRDefault="00DC2592" w:rsidP="00A0325D">
            <w:pPr>
              <w:pStyle w:val="a3"/>
              <w:numPr>
                <w:ilvl w:val="0"/>
                <w:numId w:val="13"/>
              </w:numPr>
              <w:shd w:val="clear" w:color="auto" w:fill="FFFFFF"/>
              <w:autoSpaceDE w:val="0"/>
              <w:autoSpaceDN w:val="0"/>
              <w:adjustRightInd w:val="0"/>
              <w:jc w:val="both"/>
              <w:rPr>
                <w:color w:val="000000"/>
                <w:lang w:val="uk-UA"/>
              </w:rPr>
            </w:pPr>
            <w:r w:rsidRPr="00C30149">
              <w:rPr>
                <w:color w:val="000000"/>
                <w:lang w:val="uk-UA"/>
              </w:rPr>
              <w:t>Підготовка і планування уроків літератури.</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rPr>
              <w:t>Вивчення біографії письменника</w:t>
            </w:r>
            <w:r w:rsidRPr="00C743BF">
              <w:rPr>
                <w:color w:val="000000"/>
                <w:lang w:val="uk-UA"/>
              </w:rPr>
              <w:t xml:space="preserve"> в ЗСО.</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743BF" w:rsidRDefault="00DC2592" w:rsidP="00A0325D">
            <w:pPr>
              <w:pStyle w:val="a3"/>
              <w:numPr>
                <w:ilvl w:val="0"/>
                <w:numId w:val="14"/>
              </w:numPr>
              <w:contextualSpacing w:val="0"/>
              <w:jc w:val="both"/>
              <w:rPr>
                <w:color w:val="1D1B11"/>
              </w:rPr>
            </w:pPr>
            <w:r w:rsidRPr="00C743BF">
              <w:rPr>
                <w:color w:val="1D1B11"/>
              </w:rPr>
              <w:t>Завдання вивчення біографії письменника у школі.</w:t>
            </w:r>
          </w:p>
          <w:p w:rsidR="00DC2592" w:rsidRPr="00C743BF" w:rsidRDefault="00DC2592" w:rsidP="00A0325D">
            <w:pPr>
              <w:numPr>
                <w:ilvl w:val="0"/>
                <w:numId w:val="14"/>
              </w:numPr>
              <w:jc w:val="both"/>
              <w:rPr>
                <w:color w:val="1D1B11"/>
              </w:rPr>
            </w:pPr>
            <w:r w:rsidRPr="00C743BF">
              <w:rPr>
                <w:color w:val="1D1B11"/>
              </w:rPr>
              <w:t>Принципи вивчення біографії письменника.</w:t>
            </w:r>
          </w:p>
          <w:p w:rsidR="00DC2592" w:rsidRPr="00C743BF" w:rsidRDefault="00DC2592" w:rsidP="00A0325D">
            <w:pPr>
              <w:numPr>
                <w:ilvl w:val="0"/>
                <w:numId w:val="14"/>
              </w:numPr>
              <w:jc w:val="both"/>
              <w:rPr>
                <w:color w:val="1D1B11"/>
              </w:rPr>
            </w:pPr>
            <w:r w:rsidRPr="00C743BF">
              <w:rPr>
                <w:color w:val="1D1B11"/>
              </w:rPr>
              <w:t>Джерела вивчення біографії.</w:t>
            </w:r>
          </w:p>
          <w:p w:rsidR="00DC2592" w:rsidRPr="00C30149" w:rsidRDefault="00DC2592" w:rsidP="00A0325D">
            <w:pPr>
              <w:pStyle w:val="a3"/>
              <w:numPr>
                <w:ilvl w:val="0"/>
                <w:numId w:val="14"/>
              </w:numPr>
              <w:jc w:val="both"/>
              <w:rPr>
                <w:caps/>
                <w:color w:val="000000"/>
              </w:rPr>
            </w:pPr>
            <w:r w:rsidRPr="00C30149">
              <w:rPr>
                <w:color w:val="1D1B11"/>
              </w:rPr>
              <w:t xml:space="preserve">Форми, методи і прийоми вивчення біографії </w:t>
            </w:r>
            <w:r w:rsidRPr="00C30149">
              <w:rPr>
                <w:color w:val="1D1B11"/>
                <w:lang w:val="uk-UA"/>
              </w:rPr>
              <w:t xml:space="preserve">письменника </w:t>
            </w:r>
            <w:r w:rsidRPr="00C30149">
              <w:rPr>
                <w:color w:val="1D1B11"/>
              </w:rPr>
              <w:t>у середніх</w:t>
            </w:r>
            <w:r w:rsidRPr="00C30149">
              <w:rPr>
                <w:color w:val="1D1B11"/>
                <w:lang w:val="uk-UA"/>
              </w:rPr>
              <w:t xml:space="preserve"> класах.</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lang w:val="uk-UA"/>
              </w:rPr>
              <w:t>Е</w:t>
            </w:r>
            <w:r w:rsidRPr="00C743BF">
              <w:rPr>
                <w:color w:val="000000"/>
              </w:rPr>
              <w:t>тапи роботи над літературно-художнім твором</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743BF" w:rsidRDefault="00DC2592" w:rsidP="00A0325D">
            <w:pPr>
              <w:pStyle w:val="a3"/>
              <w:numPr>
                <w:ilvl w:val="0"/>
                <w:numId w:val="15"/>
              </w:numPr>
              <w:jc w:val="both"/>
              <w:rPr>
                <w:color w:val="171717" w:themeColor="background2" w:themeShade="1A"/>
                <w:lang w:val="uk-UA"/>
              </w:rPr>
            </w:pPr>
            <w:r w:rsidRPr="00C743BF">
              <w:rPr>
                <w:color w:val="171717" w:themeColor="background2" w:themeShade="1A"/>
                <w:lang w:val="uk-UA"/>
              </w:rPr>
              <w:t>Основні етапи роботи над літературно-художнім твором.</w:t>
            </w:r>
          </w:p>
          <w:p w:rsidR="00DC2592" w:rsidRPr="00C743BF" w:rsidRDefault="00DC2592" w:rsidP="00A0325D">
            <w:pPr>
              <w:pStyle w:val="a3"/>
              <w:numPr>
                <w:ilvl w:val="0"/>
                <w:numId w:val="15"/>
              </w:numPr>
              <w:jc w:val="both"/>
              <w:rPr>
                <w:color w:val="171717" w:themeColor="background2" w:themeShade="1A"/>
                <w:lang w:val="uk-UA"/>
              </w:rPr>
            </w:pPr>
            <w:r w:rsidRPr="00C743BF">
              <w:rPr>
                <w:color w:val="171717" w:themeColor="background2" w:themeShade="1A"/>
                <w:lang w:val="uk-UA"/>
              </w:rPr>
              <w:t>Підготовка учнів до сприймання твору:</w:t>
            </w:r>
          </w:p>
          <w:p w:rsidR="00DC2592" w:rsidRPr="00C743BF" w:rsidRDefault="00DC2592" w:rsidP="00C30149">
            <w:pPr>
              <w:pStyle w:val="a3"/>
              <w:jc w:val="both"/>
              <w:rPr>
                <w:color w:val="171717" w:themeColor="background2" w:themeShade="1A"/>
                <w:lang w:val="uk-UA"/>
              </w:rPr>
            </w:pPr>
            <w:r w:rsidRPr="00C743BF">
              <w:rPr>
                <w:color w:val="171717" w:themeColor="background2" w:themeShade="1A"/>
                <w:lang w:val="uk-UA"/>
              </w:rPr>
              <w:t>а) значення вступних занять;</w:t>
            </w:r>
          </w:p>
          <w:p w:rsidR="00DC2592" w:rsidRPr="00C743BF" w:rsidRDefault="00DC2592" w:rsidP="00C30149">
            <w:pPr>
              <w:pStyle w:val="a3"/>
              <w:jc w:val="both"/>
              <w:rPr>
                <w:color w:val="171717" w:themeColor="background2" w:themeShade="1A"/>
                <w:lang w:val="uk-UA"/>
              </w:rPr>
            </w:pPr>
            <w:r w:rsidRPr="00C743BF">
              <w:rPr>
                <w:color w:val="171717" w:themeColor="background2" w:themeShade="1A"/>
                <w:lang w:val="uk-UA"/>
              </w:rPr>
              <w:t>б) види, форми проведення вступних занять.</w:t>
            </w:r>
          </w:p>
          <w:p w:rsidR="00DC2592" w:rsidRPr="00C743BF" w:rsidRDefault="00DC2592" w:rsidP="00C30149">
            <w:pPr>
              <w:pStyle w:val="a3"/>
              <w:jc w:val="both"/>
              <w:rPr>
                <w:color w:val="171717" w:themeColor="background2" w:themeShade="1A"/>
                <w:lang w:val="uk-UA"/>
              </w:rPr>
            </w:pPr>
            <w:r w:rsidRPr="00C743BF">
              <w:rPr>
                <w:color w:val="171717" w:themeColor="background2" w:themeShade="1A"/>
                <w:lang w:val="uk-UA"/>
              </w:rPr>
              <w:t>в) особливості вступних занять у середніх та старших класах.</w:t>
            </w:r>
          </w:p>
          <w:p w:rsidR="00DC2592" w:rsidRPr="00C743BF" w:rsidRDefault="00DC2592" w:rsidP="00A0325D">
            <w:pPr>
              <w:pStyle w:val="a3"/>
              <w:numPr>
                <w:ilvl w:val="0"/>
                <w:numId w:val="15"/>
              </w:numPr>
              <w:jc w:val="both"/>
              <w:rPr>
                <w:color w:val="171717" w:themeColor="background2" w:themeShade="1A"/>
                <w:lang w:val="uk-UA"/>
              </w:rPr>
            </w:pPr>
            <w:r w:rsidRPr="00C743BF">
              <w:rPr>
                <w:color w:val="171717" w:themeColor="background2" w:themeShade="1A"/>
                <w:lang w:val="uk-UA"/>
              </w:rPr>
              <w:t>Ознайомлення з літературно-художнім текстом. Читання твору і його види.</w:t>
            </w:r>
          </w:p>
          <w:p w:rsidR="00DC2592" w:rsidRPr="00C743BF" w:rsidRDefault="00DC2592" w:rsidP="00A0325D">
            <w:pPr>
              <w:pStyle w:val="a3"/>
              <w:numPr>
                <w:ilvl w:val="0"/>
                <w:numId w:val="15"/>
              </w:numPr>
              <w:jc w:val="both"/>
              <w:rPr>
                <w:color w:val="171717" w:themeColor="background2" w:themeShade="1A"/>
                <w:lang w:val="uk-UA"/>
              </w:rPr>
            </w:pPr>
            <w:r w:rsidRPr="00C743BF">
              <w:rPr>
                <w:color w:val="171717" w:themeColor="background2" w:themeShade="1A"/>
                <w:lang w:val="uk-UA"/>
              </w:rPr>
              <w:t>Аналіз художнього твору.</w:t>
            </w:r>
          </w:p>
          <w:p w:rsidR="00DC2592" w:rsidRPr="00C743BF" w:rsidRDefault="00DC2592" w:rsidP="00A0325D">
            <w:pPr>
              <w:pStyle w:val="a3"/>
              <w:numPr>
                <w:ilvl w:val="0"/>
                <w:numId w:val="15"/>
              </w:numPr>
              <w:jc w:val="both"/>
              <w:rPr>
                <w:caps/>
                <w:color w:val="000000"/>
              </w:rPr>
            </w:pPr>
            <w:r w:rsidRPr="00C743BF">
              <w:rPr>
                <w:color w:val="171717" w:themeColor="background2" w:themeShade="1A"/>
                <w:lang w:val="uk-UA"/>
              </w:rPr>
              <w:t>Підсумкові заняття та методичні рекомендації до них.</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lang w:val="uk-UA"/>
              </w:rPr>
              <w:t>Ме</w:t>
            </w:r>
            <w:r w:rsidRPr="00C743BF">
              <w:rPr>
                <w:color w:val="000000"/>
              </w:rPr>
              <w:t xml:space="preserve">тодологія і методика аналізу художнього твору </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743BF" w:rsidRDefault="00DC2592" w:rsidP="00A0325D">
            <w:pPr>
              <w:pStyle w:val="a3"/>
              <w:numPr>
                <w:ilvl w:val="0"/>
                <w:numId w:val="16"/>
              </w:numPr>
              <w:contextualSpacing w:val="0"/>
              <w:jc w:val="both"/>
              <w:rPr>
                <w:color w:val="1D1B11"/>
              </w:rPr>
            </w:pPr>
            <w:r w:rsidRPr="00C743BF">
              <w:rPr>
                <w:color w:val="1D1B11"/>
              </w:rPr>
              <w:t>Принципи аналізу.</w:t>
            </w:r>
          </w:p>
          <w:p w:rsidR="00DC2592" w:rsidRPr="00C743BF" w:rsidRDefault="00DC2592" w:rsidP="00A0325D">
            <w:pPr>
              <w:pStyle w:val="a3"/>
              <w:numPr>
                <w:ilvl w:val="0"/>
                <w:numId w:val="16"/>
              </w:numPr>
              <w:contextualSpacing w:val="0"/>
              <w:jc w:val="both"/>
              <w:rPr>
                <w:color w:val="1D1B11"/>
              </w:rPr>
            </w:pPr>
            <w:r w:rsidRPr="00C743BF">
              <w:rPr>
                <w:color w:val="1D1B11"/>
                <w:lang w:val="uk-UA"/>
              </w:rPr>
              <w:t>Методологічні засади та закони аналізу твору.</w:t>
            </w:r>
          </w:p>
          <w:p w:rsidR="00DC2592" w:rsidRPr="00C743BF" w:rsidRDefault="00DC2592" w:rsidP="00A0325D">
            <w:pPr>
              <w:pStyle w:val="a3"/>
              <w:numPr>
                <w:ilvl w:val="0"/>
                <w:numId w:val="16"/>
              </w:numPr>
              <w:contextualSpacing w:val="0"/>
              <w:jc w:val="both"/>
              <w:rPr>
                <w:color w:val="1D1B11"/>
              </w:rPr>
            </w:pPr>
            <w:proofErr w:type="gramStart"/>
            <w:r w:rsidRPr="00C743BF">
              <w:rPr>
                <w:color w:val="1D1B11"/>
              </w:rPr>
              <w:t>П</w:t>
            </w:r>
            <w:proofErr w:type="gramEnd"/>
            <w:r w:rsidRPr="00C743BF">
              <w:rPr>
                <w:color w:val="1D1B11"/>
              </w:rPr>
              <w:t xml:space="preserve">ідходи до вивчення твору. </w:t>
            </w:r>
          </w:p>
          <w:p w:rsidR="00DC2592" w:rsidRPr="00C743BF" w:rsidRDefault="00DC2592" w:rsidP="00A0325D">
            <w:pPr>
              <w:pStyle w:val="a3"/>
              <w:numPr>
                <w:ilvl w:val="0"/>
                <w:numId w:val="16"/>
              </w:numPr>
              <w:contextualSpacing w:val="0"/>
              <w:jc w:val="both"/>
              <w:rPr>
                <w:color w:val="1D1B11"/>
              </w:rPr>
            </w:pPr>
            <w:r w:rsidRPr="00C743BF">
              <w:rPr>
                <w:color w:val="1D1B11"/>
              </w:rPr>
              <w:t>Прийоми аналізу.</w:t>
            </w:r>
            <w:r w:rsidRPr="00C743BF">
              <w:rPr>
                <w:color w:val="000000"/>
              </w:rPr>
              <w:t xml:space="preserve"> </w:t>
            </w:r>
          </w:p>
          <w:p w:rsidR="00DC2592" w:rsidRPr="00C743BF" w:rsidRDefault="00DC2592" w:rsidP="00A0325D">
            <w:pPr>
              <w:pStyle w:val="a3"/>
              <w:numPr>
                <w:ilvl w:val="0"/>
                <w:numId w:val="16"/>
              </w:numPr>
              <w:contextualSpacing w:val="0"/>
              <w:jc w:val="both"/>
              <w:rPr>
                <w:color w:val="1D1B11"/>
              </w:rPr>
            </w:pPr>
            <w:r w:rsidRPr="00C743BF">
              <w:rPr>
                <w:color w:val="000000"/>
              </w:rPr>
              <w:t>Шляхи аналізу літературно-художнього твору</w:t>
            </w:r>
            <w:r w:rsidRPr="00C743BF">
              <w:rPr>
                <w:lang w:val="uk-UA"/>
              </w:rPr>
              <w:t xml:space="preserve"> </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а) цілісний шлях аналізу.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б) пообразний шлях аналізу твору.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в) проблемно-тематичний шлях аналізу твору.</w:t>
            </w:r>
          </w:p>
          <w:p w:rsidR="00DC2592" w:rsidRPr="00C30149" w:rsidRDefault="00DC2592" w:rsidP="00C30149">
            <w:pPr>
              <w:pStyle w:val="a3"/>
              <w:snapToGrid w:val="0"/>
              <w:jc w:val="both"/>
              <w:rPr>
                <w:color w:val="171717" w:themeColor="background2" w:themeShade="1A"/>
                <w:lang w:val="uk-UA"/>
              </w:rPr>
            </w:pPr>
            <w:r w:rsidRPr="00C30149">
              <w:rPr>
                <w:color w:val="171717" w:themeColor="background2" w:themeShade="1A"/>
                <w:lang w:val="uk-UA"/>
              </w:rPr>
              <w:t>г) композиційний шлях аналізу художнього тексту.</w:t>
            </w:r>
          </w:p>
          <w:p w:rsidR="00DC2592" w:rsidRPr="00C30149" w:rsidRDefault="00DC2592" w:rsidP="00C30149">
            <w:pPr>
              <w:pStyle w:val="a3"/>
              <w:jc w:val="both"/>
              <w:rPr>
                <w:caps/>
                <w:color w:val="000000"/>
              </w:rPr>
            </w:pPr>
            <w:r w:rsidRPr="00C30149">
              <w:rPr>
                <w:color w:val="171717" w:themeColor="background2" w:themeShade="1A"/>
                <w:lang w:val="uk-UA"/>
              </w:rPr>
              <w:t>д) комплексний шлях аналізу.</w:t>
            </w:r>
          </w:p>
        </w:tc>
      </w:tr>
      <w:tr w:rsidR="00DC2592" w:rsidRPr="00C743BF" w:rsidTr="00DC2592">
        <w:tc>
          <w:tcPr>
            <w:tcW w:w="4418" w:type="dxa"/>
            <w:tcBorders>
              <w:top w:val="single" w:sz="4" w:space="0" w:color="auto"/>
              <w:left w:val="single" w:sz="4" w:space="0" w:color="auto"/>
              <w:bottom w:val="single" w:sz="4" w:space="0" w:color="auto"/>
              <w:right w:val="single" w:sz="4" w:space="0" w:color="auto"/>
            </w:tcBorders>
            <w:shd w:val="clear" w:color="auto" w:fill="auto"/>
            <w:vAlign w:val="center"/>
          </w:tcPr>
          <w:p w:rsidR="00DC2592" w:rsidRPr="00C743BF" w:rsidRDefault="00DC2592" w:rsidP="007E6C38">
            <w:pPr>
              <w:overflowPunct w:val="0"/>
              <w:autoSpaceDE w:val="0"/>
              <w:autoSpaceDN w:val="0"/>
              <w:adjustRightInd w:val="0"/>
              <w:textAlignment w:val="baseline"/>
              <w:rPr>
                <w:color w:val="000000"/>
                <w:lang w:val="uk-UA"/>
              </w:rPr>
            </w:pPr>
            <w:r w:rsidRPr="00C743BF">
              <w:rPr>
                <w:color w:val="000000"/>
              </w:rPr>
              <w:t xml:space="preserve">Вивчення </w:t>
            </w:r>
            <w:proofErr w:type="gramStart"/>
            <w:r w:rsidRPr="00C743BF">
              <w:rPr>
                <w:color w:val="000000"/>
              </w:rPr>
              <w:t>еп</w:t>
            </w:r>
            <w:proofErr w:type="gramEnd"/>
            <w:r w:rsidRPr="00C743BF">
              <w:rPr>
                <w:color w:val="000000"/>
              </w:rPr>
              <w:t>ічних творів</w:t>
            </w:r>
            <w:r w:rsidRPr="00C743BF">
              <w:rPr>
                <w:color w:val="000000"/>
                <w:lang w:val="uk-UA"/>
              </w:rPr>
              <w:t xml:space="preserve"> у школі</w:t>
            </w:r>
          </w:p>
          <w:p w:rsidR="00DC2592" w:rsidRPr="00C743BF" w:rsidRDefault="00DC2592" w:rsidP="007E6C38">
            <w:pPr>
              <w:shd w:val="clear" w:color="auto" w:fill="FFFFFF"/>
              <w:ind w:firstLine="540"/>
              <w:jc w:val="center"/>
            </w:pPr>
          </w:p>
        </w:tc>
        <w:tc>
          <w:tcPr>
            <w:tcW w:w="5833" w:type="dxa"/>
            <w:tcBorders>
              <w:top w:val="single" w:sz="4" w:space="0" w:color="auto"/>
              <w:left w:val="single" w:sz="4" w:space="0" w:color="auto"/>
              <w:bottom w:val="single" w:sz="4" w:space="0" w:color="auto"/>
              <w:right w:val="single" w:sz="4" w:space="0" w:color="auto"/>
            </w:tcBorders>
            <w:shd w:val="clear" w:color="auto" w:fill="auto"/>
          </w:tcPr>
          <w:p w:rsidR="00DC2592" w:rsidRPr="00C30149" w:rsidRDefault="00DC2592" w:rsidP="00A0325D">
            <w:pPr>
              <w:pStyle w:val="a3"/>
              <w:numPr>
                <w:ilvl w:val="0"/>
                <w:numId w:val="17"/>
              </w:numPr>
              <w:jc w:val="both"/>
              <w:rPr>
                <w:color w:val="1D1B11"/>
                <w:lang w:val="uk-UA"/>
              </w:rPr>
            </w:pPr>
            <w:r w:rsidRPr="00C30149">
              <w:rPr>
                <w:color w:val="171717" w:themeColor="background2" w:themeShade="1A"/>
                <w:lang w:val="uk-UA"/>
              </w:rPr>
              <w:t xml:space="preserve">Особливості вивчення епічних </w:t>
            </w:r>
            <w:r w:rsidRPr="00C30149">
              <w:rPr>
                <w:color w:val="1D1B11"/>
                <w:lang w:val="uk-UA"/>
              </w:rPr>
              <w:t>творів.</w:t>
            </w:r>
          </w:p>
          <w:p w:rsidR="00DC2592" w:rsidRPr="00C30149" w:rsidRDefault="00DC2592" w:rsidP="00A0325D">
            <w:pPr>
              <w:pStyle w:val="a3"/>
              <w:numPr>
                <w:ilvl w:val="0"/>
                <w:numId w:val="17"/>
              </w:numPr>
              <w:jc w:val="both"/>
              <w:rPr>
                <w:color w:val="1D1B11"/>
                <w:lang w:val="uk-UA"/>
              </w:rPr>
            </w:pPr>
            <w:r w:rsidRPr="00C30149">
              <w:rPr>
                <w:color w:val="1D1B11"/>
                <w:lang w:val="uk-UA"/>
              </w:rPr>
              <w:t>Види роботи і час вивчення епічних творів.</w:t>
            </w:r>
          </w:p>
          <w:p w:rsidR="00DC2592" w:rsidRPr="00C30149" w:rsidRDefault="00DC2592" w:rsidP="00A0325D">
            <w:pPr>
              <w:pStyle w:val="a3"/>
              <w:numPr>
                <w:ilvl w:val="0"/>
                <w:numId w:val="17"/>
              </w:numPr>
              <w:jc w:val="both"/>
              <w:rPr>
                <w:color w:val="1D1B11"/>
                <w:lang w:val="uk-UA"/>
              </w:rPr>
            </w:pPr>
            <w:r w:rsidRPr="00C30149">
              <w:rPr>
                <w:color w:val="1D1B11"/>
                <w:lang w:val="uk-UA"/>
              </w:rPr>
              <w:t xml:space="preserve">Аналіз епічних творів: </w:t>
            </w:r>
          </w:p>
          <w:p w:rsidR="00DC2592" w:rsidRPr="00C30149" w:rsidRDefault="00DC2592" w:rsidP="00C30149">
            <w:pPr>
              <w:pStyle w:val="a3"/>
              <w:jc w:val="both"/>
              <w:rPr>
                <w:color w:val="1D1B11"/>
                <w:lang w:val="uk-UA"/>
              </w:rPr>
            </w:pPr>
            <w:r w:rsidRPr="00C30149">
              <w:rPr>
                <w:color w:val="1D1B11"/>
                <w:lang w:val="uk-UA"/>
              </w:rPr>
              <w:t>а) послідовних / цілісний;</w:t>
            </w:r>
          </w:p>
          <w:p w:rsidR="00DC2592" w:rsidRPr="00C30149" w:rsidRDefault="00C30149" w:rsidP="00C30149">
            <w:pPr>
              <w:pStyle w:val="a3"/>
              <w:jc w:val="both"/>
              <w:rPr>
                <w:color w:val="1D1B11"/>
                <w:lang w:val="uk-UA"/>
              </w:rPr>
            </w:pPr>
            <w:r w:rsidRPr="00C30149">
              <w:rPr>
                <w:color w:val="1D1B11"/>
                <w:lang w:val="uk-UA"/>
              </w:rPr>
              <w:t>б) по</w:t>
            </w:r>
            <w:r w:rsidR="00DC2592" w:rsidRPr="00C30149">
              <w:rPr>
                <w:color w:val="1D1B11"/>
                <w:lang w:val="uk-UA"/>
              </w:rPr>
              <w:t>образний;</w:t>
            </w:r>
          </w:p>
          <w:p w:rsidR="00DC2592" w:rsidRPr="00C30149" w:rsidRDefault="00C30149" w:rsidP="00C30149">
            <w:pPr>
              <w:pStyle w:val="a3"/>
              <w:jc w:val="both"/>
              <w:rPr>
                <w:caps/>
                <w:color w:val="000000"/>
              </w:rPr>
            </w:pPr>
            <w:r w:rsidRPr="00C30149">
              <w:rPr>
                <w:color w:val="1D1B11"/>
                <w:lang w:val="uk-UA"/>
              </w:rPr>
              <w:t>в) проблемно-тематичний</w:t>
            </w:r>
          </w:p>
        </w:tc>
      </w:tr>
    </w:tbl>
    <w:p w:rsidR="00EF264A" w:rsidRPr="00C743BF" w:rsidRDefault="00EF264A" w:rsidP="007E6C38">
      <w:pPr>
        <w:jc w:val="both"/>
        <w:rPr>
          <w:caps/>
          <w:color w:val="000000"/>
        </w:rPr>
      </w:pPr>
    </w:p>
    <w:p w:rsidR="00EF264A" w:rsidRPr="00C743BF" w:rsidRDefault="00EF264A" w:rsidP="007E6C38">
      <w:pPr>
        <w:jc w:val="center"/>
        <w:rPr>
          <w:b/>
          <w:caps/>
          <w:color w:val="000000"/>
        </w:rPr>
      </w:pPr>
    </w:p>
    <w:p w:rsidR="00421632" w:rsidRPr="00C743BF" w:rsidRDefault="00EF264A" w:rsidP="00421632">
      <w:pPr>
        <w:jc w:val="center"/>
        <w:rPr>
          <w:b/>
          <w:caps/>
          <w:color w:val="000000"/>
        </w:rPr>
      </w:pPr>
      <w:r w:rsidRPr="00C743BF">
        <w:rPr>
          <w:b/>
          <w:caps/>
          <w:color w:val="000000"/>
        </w:rPr>
        <w:t>7.3</w:t>
      </w:r>
      <w:r w:rsidR="00421632" w:rsidRPr="00C743BF">
        <w:rPr>
          <w:b/>
          <w:caps/>
          <w:color w:val="000000"/>
        </w:rPr>
        <w:t>. СТРУКТУРА курсу (СЕМ</w:t>
      </w:r>
      <w:r w:rsidR="00421632" w:rsidRPr="00C743BF">
        <w:rPr>
          <w:b/>
          <w:caps/>
          <w:color w:val="000000"/>
          <w:lang w:val="uk-UA"/>
        </w:rPr>
        <w:t>І</w:t>
      </w:r>
      <w:r w:rsidR="00421632" w:rsidRPr="00C743BF">
        <w:rPr>
          <w:b/>
          <w:caps/>
          <w:color w:val="000000"/>
        </w:rPr>
        <w:t>НАРСЬК</w:t>
      </w:r>
      <w:r w:rsidR="00421632" w:rsidRPr="00C743BF">
        <w:rPr>
          <w:b/>
          <w:caps/>
          <w:color w:val="000000"/>
          <w:lang w:val="uk-UA"/>
        </w:rPr>
        <w:t>І</w:t>
      </w:r>
      <w:r w:rsidR="00421632" w:rsidRPr="00C743BF">
        <w:rPr>
          <w:b/>
          <w:caps/>
          <w:color w:val="000000"/>
        </w:rPr>
        <w:t xml:space="preserve"> заняття)</w:t>
      </w:r>
    </w:p>
    <w:p w:rsidR="00421632" w:rsidRPr="00C743BF" w:rsidRDefault="00421632" w:rsidP="00421632">
      <w:pPr>
        <w:jc w:val="center"/>
        <w:rPr>
          <w:caps/>
          <w:color w:val="000000"/>
        </w:rPr>
      </w:pPr>
    </w:p>
    <w:tbl>
      <w:tblPr>
        <w:tblpPr w:leftFromText="180" w:rightFromText="180" w:vertAnchor="text" w:tblpX="-577" w:tblpY="1"/>
        <w:tblOverlap w:val="never"/>
        <w:tblW w:w="103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4792"/>
        <w:gridCol w:w="5514"/>
      </w:tblGrid>
      <w:tr w:rsidR="00421632" w:rsidRPr="00C743BF" w:rsidTr="00614342">
        <w:trPr>
          <w:trHeight w:val="335"/>
        </w:trPr>
        <w:tc>
          <w:tcPr>
            <w:tcW w:w="4792" w:type="dxa"/>
            <w:tcBorders>
              <w:right w:val="single" w:sz="4" w:space="0" w:color="auto"/>
            </w:tcBorders>
            <w:tcMar>
              <w:top w:w="100" w:type="dxa"/>
              <w:left w:w="100" w:type="dxa"/>
              <w:bottom w:w="100" w:type="dxa"/>
              <w:right w:w="100" w:type="dxa"/>
            </w:tcMar>
          </w:tcPr>
          <w:p w:rsidR="00421632" w:rsidRPr="00C743BF" w:rsidRDefault="00421632" w:rsidP="00A50988">
            <w:pPr>
              <w:jc w:val="center"/>
              <w:rPr>
                <w:b/>
                <w:caps/>
                <w:color w:val="000000"/>
              </w:rPr>
            </w:pPr>
            <w:r w:rsidRPr="00C743BF">
              <w:rPr>
                <w:b/>
                <w:color w:val="000000"/>
              </w:rPr>
              <w:t xml:space="preserve">Теми </w:t>
            </w:r>
            <w:r w:rsidRPr="00C743BF">
              <w:rPr>
                <w:b/>
                <w:color w:val="000000"/>
                <w:lang w:val="uk-UA"/>
              </w:rPr>
              <w:t>семінарськ</w:t>
            </w:r>
            <w:r w:rsidRPr="00C743BF">
              <w:rPr>
                <w:b/>
                <w:color w:val="000000"/>
              </w:rPr>
              <w:t>их занять</w:t>
            </w:r>
          </w:p>
        </w:tc>
        <w:tc>
          <w:tcPr>
            <w:tcW w:w="5514" w:type="dxa"/>
            <w:tcBorders>
              <w:left w:val="single" w:sz="4" w:space="0" w:color="auto"/>
            </w:tcBorders>
          </w:tcPr>
          <w:p w:rsidR="00421632" w:rsidRPr="00C743BF" w:rsidRDefault="00421632" w:rsidP="00A50988">
            <w:pPr>
              <w:jc w:val="center"/>
              <w:rPr>
                <w:b/>
                <w:caps/>
                <w:color w:val="000000"/>
              </w:rPr>
            </w:pPr>
            <w:r w:rsidRPr="00C743BF">
              <w:rPr>
                <w:b/>
                <w:color w:val="000000"/>
              </w:rPr>
              <w:t>Змі</w:t>
            </w:r>
            <w:proofErr w:type="gramStart"/>
            <w:r w:rsidRPr="00C743BF">
              <w:rPr>
                <w:b/>
                <w:color w:val="000000"/>
              </w:rPr>
              <w:t>ст</w:t>
            </w:r>
            <w:proofErr w:type="gramEnd"/>
            <w:r w:rsidRPr="00C743BF">
              <w:rPr>
                <w:b/>
                <w:color w:val="000000"/>
              </w:rPr>
              <w:t xml:space="preserve"> </w:t>
            </w:r>
            <w:r w:rsidRPr="00C743BF">
              <w:rPr>
                <w:b/>
                <w:color w:val="000000"/>
                <w:lang w:val="uk-UA"/>
              </w:rPr>
              <w:t>семінарськ</w:t>
            </w:r>
            <w:r w:rsidRPr="00C743BF">
              <w:rPr>
                <w:b/>
                <w:color w:val="000000"/>
              </w:rPr>
              <w:t>их занять</w:t>
            </w:r>
          </w:p>
        </w:tc>
      </w:tr>
      <w:tr w:rsidR="00421632" w:rsidRPr="00C743BF" w:rsidTr="00614342">
        <w:trPr>
          <w:trHeight w:val="335"/>
        </w:trPr>
        <w:tc>
          <w:tcPr>
            <w:tcW w:w="4792" w:type="dxa"/>
            <w:tcMar>
              <w:top w:w="100" w:type="dxa"/>
              <w:left w:w="100" w:type="dxa"/>
              <w:bottom w:w="100" w:type="dxa"/>
              <w:right w:w="100" w:type="dxa"/>
            </w:tcMar>
          </w:tcPr>
          <w:p w:rsidR="00421632" w:rsidRPr="00C743BF" w:rsidRDefault="00421632" w:rsidP="00614342">
            <w:pPr>
              <w:tabs>
                <w:tab w:val="left" w:pos="8505"/>
              </w:tabs>
              <w:snapToGrid w:val="0"/>
              <w:rPr>
                <w:color w:val="1D1B11"/>
                <w:lang w:val="uk-UA"/>
              </w:rPr>
            </w:pPr>
            <w:r>
              <w:rPr>
                <w:color w:val="1D1B11"/>
                <w:lang w:val="uk-UA"/>
              </w:rPr>
              <w:t>Зміст навчального предмета «</w:t>
            </w:r>
            <w:r w:rsidR="00614342">
              <w:rPr>
                <w:color w:val="1D1B11"/>
                <w:lang w:val="uk-UA"/>
              </w:rPr>
              <w:t xml:space="preserve"> </w:t>
            </w:r>
            <w:r w:rsidR="00614342">
              <w:rPr>
                <w:color w:val="1D1B11"/>
                <w:lang w:val="uk-UA"/>
              </w:rPr>
              <w:t>українська</w:t>
            </w:r>
            <w:r w:rsidR="00614342">
              <w:rPr>
                <w:color w:val="1D1B11"/>
                <w:lang w:val="uk-UA"/>
              </w:rPr>
              <w:t xml:space="preserve"> </w:t>
            </w:r>
            <w:r>
              <w:rPr>
                <w:color w:val="1D1B11"/>
                <w:lang w:val="uk-UA"/>
              </w:rPr>
              <w:t>література»</w:t>
            </w:r>
            <w:r w:rsidRPr="00C743BF">
              <w:rPr>
                <w:color w:val="1D1B11"/>
                <w:lang w:val="uk-UA"/>
              </w:rPr>
              <w:t xml:space="preserve"> і етапи літературної освіти в школах Ук</w:t>
            </w:r>
            <w:r w:rsidRPr="00C743BF">
              <w:rPr>
                <w:color w:val="1D1B11"/>
              </w:rPr>
              <w:t>раїни</w:t>
            </w:r>
            <w:r w:rsidRPr="00C743BF">
              <w:rPr>
                <w:color w:val="1D1B11"/>
                <w:lang w:val="uk-UA"/>
              </w:rPr>
              <w:t xml:space="preserve"> </w:t>
            </w:r>
          </w:p>
        </w:tc>
        <w:tc>
          <w:tcPr>
            <w:tcW w:w="5514" w:type="dxa"/>
            <w:vAlign w:val="center"/>
          </w:tcPr>
          <w:p w:rsidR="00421632" w:rsidRPr="00C743BF" w:rsidRDefault="00421632" w:rsidP="00A0325D">
            <w:pPr>
              <w:pStyle w:val="a3"/>
              <w:numPr>
                <w:ilvl w:val="0"/>
                <w:numId w:val="7"/>
              </w:numPr>
              <w:jc w:val="both"/>
              <w:rPr>
                <w:color w:val="1D1B11"/>
              </w:rPr>
            </w:pPr>
            <w:r w:rsidRPr="00C743BF">
              <w:rPr>
                <w:color w:val="1D1B11"/>
              </w:rPr>
              <w:t xml:space="preserve"> Інваріантність</w:t>
            </w:r>
            <w:r>
              <w:rPr>
                <w:color w:val="1D1B11"/>
                <w:lang w:val="uk-UA"/>
              </w:rPr>
              <w:t xml:space="preserve">  шкільної</w:t>
            </w:r>
            <w:r w:rsidRPr="00C743BF">
              <w:rPr>
                <w:color w:val="1D1B11"/>
              </w:rPr>
              <w:t xml:space="preserve"> програм</w:t>
            </w:r>
            <w:r>
              <w:rPr>
                <w:color w:val="1D1B11"/>
                <w:lang w:val="uk-UA"/>
              </w:rPr>
              <w:t>и</w:t>
            </w:r>
            <w:r w:rsidRPr="00C743BF">
              <w:rPr>
                <w:color w:val="1D1B11"/>
              </w:rPr>
              <w:t>.</w:t>
            </w:r>
            <w:r w:rsidRPr="00C743BF">
              <w:rPr>
                <w:color w:val="1D1B11"/>
                <w:lang w:val="uk-UA"/>
              </w:rPr>
              <w:t xml:space="preserve"> </w:t>
            </w:r>
            <w:r w:rsidR="00614342">
              <w:rPr>
                <w:color w:val="1D1B11"/>
                <w:lang w:val="uk-UA"/>
              </w:rPr>
              <w:t>У</w:t>
            </w:r>
            <w:r w:rsidR="00614342">
              <w:rPr>
                <w:color w:val="1D1B11"/>
                <w:lang w:val="uk-UA"/>
              </w:rPr>
              <w:t>країнська</w:t>
            </w:r>
            <w:r w:rsidR="00614342" w:rsidRPr="00C743BF">
              <w:rPr>
                <w:color w:val="1D1B11"/>
                <w:lang w:val="uk-UA"/>
              </w:rPr>
              <w:t xml:space="preserve"> </w:t>
            </w:r>
            <w:r w:rsidRPr="00C743BF">
              <w:rPr>
                <w:color w:val="1D1B11"/>
                <w:lang w:val="uk-UA"/>
              </w:rPr>
              <w:t xml:space="preserve"> література. 5–9 класи.</w:t>
            </w:r>
          </w:p>
          <w:p w:rsidR="00421632" w:rsidRPr="00C743BF" w:rsidRDefault="00421632" w:rsidP="00A0325D">
            <w:pPr>
              <w:pStyle w:val="a3"/>
              <w:numPr>
                <w:ilvl w:val="0"/>
                <w:numId w:val="7"/>
              </w:numPr>
              <w:jc w:val="both"/>
              <w:rPr>
                <w:color w:val="1D1B11"/>
              </w:rPr>
            </w:pPr>
            <w:r w:rsidRPr="00C743BF">
              <w:rPr>
                <w:color w:val="1D1B11"/>
              </w:rPr>
              <w:t>Принципи побудови і структура програм з літератури</w:t>
            </w:r>
          </w:p>
          <w:p w:rsidR="00421632" w:rsidRPr="00C743BF" w:rsidRDefault="00421632" w:rsidP="00A0325D">
            <w:pPr>
              <w:pStyle w:val="a3"/>
              <w:numPr>
                <w:ilvl w:val="0"/>
                <w:numId w:val="7"/>
              </w:numPr>
              <w:jc w:val="both"/>
              <w:rPr>
                <w:color w:val="1D1B11"/>
              </w:rPr>
            </w:pPr>
            <w:r w:rsidRPr="00C743BF">
              <w:rPr>
                <w:color w:val="1D1B11"/>
              </w:rPr>
              <w:t xml:space="preserve">Календарний план учителя-словесника. </w:t>
            </w:r>
          </w:p>
          <w:p w:rsidR="00421632" w:rsidRPr="00C743BF" w:rsidRDefault="00421632" w:rsidP="00A0325D">
            <w:pPr>
              <w:pStyle w:val="a3"/>
              <w:numPr>
                <w:ilvl w:val="0"/>
                <w:numId w:val="7"/>
              </w:numPr>
              <w:overflowPunct w:val="0"/>
              <w:autoSpaceDE w:val="0"/>
              <w:autoSpaceDN w:val="0"/>
              <w:adjustRightInd w:val="0"/>
              <w:jc w:val="both"/>
              <w:textAlignment w:val="baseline"/>
              <w:rPr>
                <w:color w:val="1D1B11"/>
                <w:lang w:val="uk-UA"/>
              </w:rPr>
            </w:pPr>
            <w:r w:rsidRPr="00C743BF">
              <w:rPr>
                <w:color w:val="1D1B11"/>
              </w:rPr>
              <w:t>Навчально-методичний комплекс (</w:t>
            </w:r>
            <w:proofErr w:type="gramStart"/>
            <w:r w:rsidRPr="00C743BF">
              <w:rPr>
                <w:color w:val="1D1B11"/>
              </w:rPr>
              <w:t>п</w:t>
            </w:r>
            <w:proofErr w:type="gramEnd"/>
            <w:r w:rsidRPr="00C743BF">
              <w:rPr>
                <w:color w:val="1D1B11"/>
              </w:rPr>
              <w:t>ідручники, хрестоматії, посібники, інформативні збірники, журнальна та газетна періодика, тексти літературно-художніх творів)</w:t>
            </w:r>
          </w:p>
          <w:p w:rsidR="00421632" w:rsidRPr="00C743BF" w:rsidRDefault="00421632" w:rsidP="00A0325D">
            <w:pPr>
              <w:pStyle w:val="a3"/>
              <w:numPr>
                <w:ilvl w:val="0"/>
                <w:numId w:val="7"/>
              </w:numPr>
              <w:overflowPunct w:val="0"/>
              <w:autoSpaceDE w:val="0"/>
              <w:autoSpaceDN w:val="0"/>
              <w:adjustRightInd w:val="0"/>
              <w:jc w:val="both"/>
              <w:textAlignment w:val="baseline"/>
              <w:rPr>
                <w:color w:val="1D1B11"/>
                <w:lang w:val="uk-UA"/>
              </w:rPr>
            </w:pPr>
            <w:r w:rsidRPr="00C743BF">
              <w:rPr>
                <w:rStyle w:val="FontStyle13"/>
                <w:color w:val="171717" w:themeColor="background2" w:themeShade="1A"/>
                <w:sz w:val="24"/>
                <w:szCs w:val="24"/>
                <w:lang w:val="uk-UA" w:eastAsia="uk-UA"/>
              </w:rPr>
              <w:t>Інклюзивна освіта: сутність, поняття, термінологія.</w:t>
            </w:r>
            <w:r w:rsidRPr="00C743BF">
              <w:rPr>
                <w:color w:val="1D1B11"/>
              </w:rPr>
              <w:t xml:space="preserve"> </w:t>
            </w:r>
          </w:p>
          <w:p w:rsidR="00421632" w:rsidRPr="00C743BF" w:rsidRDefault="00421632" w:rsidP="00A50988">
            <w:pPr>
              <w:pStyle w:val="a5"/>
              <w:tabs>
                <w:tab w:val="num" w:pos="900"/>
              </w:tabs>
              <w:spacing w:before="0" w:line="240" w:lineRule="auto"/>
              <w:rPr>
                <w:color w:val="000000"/>
                <w:kern w:val="24"/>
                <w:sz w:val="24"/>
              </w:rPr>
            </w:pPr>
          </w:p>
        </w:tc>
      </w:tr>
      <w:tr w:rsidR="00421632" w:rsidRPr="00C743BF" w:rsidTr="00614342">
        <w:trPr>
          <w:trHeight w:val="335"/>
        </w:trPr>
        <w:tc>
          <w:tcPr>
            <w:tcW w:w="4792" w:type="dxa"/>
            <w:tcMar>
              <w:top w:w="100" w:type="dxa"/>
              <w:left w:w="100" w:type="dxa"/>
              <w:bottom w:w="100" w:type="dxa"/>
              <w:right w:w="100" w:type="dxa"/>
            </w:tcMar>
          </w:tcPr>
          <w:p w:rsidR="00421632" w:rsidRPr="00C743BF" w:rsidRDefault="00421632" w:rsidP="00614342">
            <w:pPr>
              <w:pStyle w:val="1"/>
              <w:snapToGrid w:val="0"/>
              <w:spacing w:line="240" w:lineRule="auto"/>
              <w:jc w:val="both"/>
              <w:rPr>
                <w:bCs/>
                <w:color w:val="1D1B11"/>
                <w:sz w:val="24"/>
              </w:rPr>
            </w:pPr>
            <w:r w:rsidRPr="00C743BF">
              <w:rPr>
                <w:bCs/>
                <w:color w:val="1D1B11"/>
                <w:sz w:val="24"/>
              </w:rPr>
              <w:t xml:space="preserve">Методи та прийоми навчання навчання на уроках </w:t>
            </w:r>
            <w:r w:rsidR="00614342">
              <w:rPr>
                <w:color w:val="1D1B11"/>
              </w:rPr>
              <w:t xml:space="preserve"> </w:t>
            </w:r>
            <w:r w:rsidR="00614342" w:rsidRPr="00614342">
              <w:rPr>
                <w:color w:val="1D1B11"/>
                <w:sz w:val="24"/>
              </w:rPr>
              <w:t>українськ</w:t>
            </w:r>
            <w:r w:rsidRPr="00614342">
              <w:rPr>
                <w:bCs/>
                <w:color w:val="1D1B11"/>
                <w:sz w:val="24"/>
              </w:rPr>
              <w:t>ої</w:t>
            </w:r>
            <w:r w:rsidRPr="00C743BF">
              <w:rPr>
                <w:bCs/>
                <w:color w:val="1D1B11"/>
                <w:sz w:val="24"/>
              </w:rPr>
              <w:t xml:space="preserve"> літератури</w:t>
            </w:r>
          </w:p>
        </w:tc>
        <w:tc>
          <w:tcPr>
            <w:tcW w:w="5514" w:type="dxa"/>
            <w:vAlign w:val="center"/>
          </w:tcPr>
          <w:p w:rsidR="00421632" w:rsidRPr="00C743BF" w:rsidRDefault="00421632" w:rsidP="00A0325D">
            <w:pPr>
              <w:pStyle w:val="a3"/>
              <w:numPr>
                <w:ilvl w:val="0"/>
                <w:numId w:val="6"/>
              </w:numPr>
              <w:contextualSpacing w:val="0"/>
              <w:jc w:val="both"/>
              <w:rPr>
                <w:color w:val="171717" w:themeColor="background2" w:themeShade="1A"/>
              </w:rPr>
            </w:pPr>
            <w:r w:rsidRPr="00C743BF">
              <w:rPr>
                <w:color w:val="171717" w:themeColor="background2" w:themeShade="1A"/>
              </w:rPr>
              <w:t xml:space="preserve">Поняття про методи навчання на уроках </w:t>
            </w:r>
            <w:proofErr w:type="gramStart"/>
            <w:r w:rsidRPr="00C743BF">
              <w:rPr>
                <w:color w:val="171717" w:themeColor="background2" w:themeShade="1A"/>
              </w:rPr>
              <w:t>л</w:t>
            </w:r>
            <w:proofErr w:type="gramEnd"/>
            <w:r w:rsidRPr="00C743BF">
              <w:rPr>
                <w:color w:val="171717" w:themeColor="background2" w:themeShade="1A"/>
              </w:rPr>
              <w:t>ітератури.</w:t>
            </w:r>
          </w:p>
          <w:p w:rsidR="00421632" w:rsidRPr="00C743BF" w:rsidRDefault="00421632" w:rsidP="00A0325D">
            <w:pPr>
              <w:pStyle w:val="a3"/>
              <w:numPr>
                <w:ilvl w:val="0"/>
                <w:numId w:val="6"/>
              </w:numPr>
              <w:contextualSpacing w:val="0"/>
              <w:jc w:val="both"/>
              <w:rPr>
                <w:color w:val="171717" w:themeColor="background2" w:themeShade="1A"/>
              </w:rPr>
            </w:pPr>
            <w:r w:rsidRPr="00C743BF">
              <w:rPr>
                <w:color w:val="171717" w:themeColor="background2" w:themeShade="1A"/>
              </w:rPr>
              <w:t xml:space="preserve">Класифікація методів навчання на уроках </w:t>
            </w:r>
            <w:proofErr w:type="gramStart"/>
            <w:r w:rsidRPr="00C743BF">
              <w:rPr>
                <w:color w:val="171717" w:themeColor="background2" w:themeShade="1A"/>
              </w:rPr>
              <w:t>л</w:t>
            </w:r>
            <w:proofErr w:type="gramEnd"/>
            <w:r w:rsidRPr="00C743BF">
              <w:rPr>
                <w:color w:val="171717" w:themeColor="background2" w:themeShade="1A"/>
              </w:rPr>
              <w:t>ітератури.</w:t>
            </w:r>
          </w:p>
          <w:p w:rsidR="00421632" w:rsidRPr="00C743BF" w:rsidRDefault="00421632" w:rsidP="00A0325D">
            <w:pPr>
              <w:pStyle w:val="a3"/>
              <w:numPr>
                <w:ilvl w:val="0"/>
                <w:numId w:val="6"/>
              </w:numPr>
              <w:contextualSpacing w:val="0"/>
              <w:jc w:val="both"/>
              <w:rPr>
                <w:color w:val="171717" w:themeColor="background2" w:themeShade="1A"/>
              </w:rPr>
            </w:pPr>
            <w:r w:rsidRPr="00C743BF">
              <w:rPr>
                <w:color w:val="171717" w:themeColor="background2" w:themeShade="1A"/>
              </w:rPr>
              <w:t>Лекція, бесіда, самостійна робота як навчальні методи на уроці літератури.</w:t>
            </w:r>
          </w:p>
          <w:p w:rsidR="00421632" w:rsidRPr="00C743BF" w:rsidRDefault="00421632" w:rsidP="00A0325D">
            <w:pPr>
              <w:pStyle w:val="a3"/>
              <w:numPr>
                <w:ilvl w:val="0"/>
                <w:numId w:val="6"/>
              </w:numPr>
              <w:suppressAutoHyphens/>
              <w:snapToGrid w:val="0"/>
              <w:contextualSpacing w:val="0"/>
              <w:jc w:val="both"/>
              <w:rPr>
                <w:color w:val="171717" w:themeColor="background2" w:themeShade="1A"/>
                <w:lang w:val="uk-UA"/>
              </w:rPr>
            </w:pPr>
            <w:r w:rsidRPr="00C743BF">
              <w:rPr>
                <w:color w:val="171717" w:themeColor="background2" w:themeShade="1A"/>
              </w:rPr>
              <w:t>Метод та прийом. Взаємозв’язок методі</w:t>
            </w:r>
            <w:proofErr w:type="gramStart"/>
            <w:r w:rsidRPr="00C743BF">
              <w:rPr>
                <w:color w:val="171717" w:themeColor="background2" w:themeShade="1A"/>
              </w:rPr>
              <w:t>в</w:t>
            </w:r>
            <w:proofErr w:type="gramEnd"/>
            <w:r w:rsidRPr="00C743BF">
              <w:rPr>
                <w:color w:val="171717" w:themeColor="background2" w:themeShade="1A"/>
              </w:rPr>
              <w:t xml:space="preserve"> у процесі вивчення художнього твору. </w:t>
            </w:r>
          </w:p>
          <w:p w:rsidR="00421632" w:rsidRPr="00C743BF" w:rsidRDefault="00421632" w:rsidP="00A0325D">
            <w:pPr>
              <w:pStyle w:val="a3"/>
              <w:numPr>
                <w:ilvl w:val="0"/>
                <w:numId w:val="6"/>
              </w:numPr>
              <w:tabs>
                <w:tab w:val="num" w:pos="900"/>
              </w:tabs>
              <w:rPr>
                <w:color w:val="000000"/>
                <w:kern w:val="24"/>
              </w:rPr>
            </w:pPr>
            <w:r w:rsidRPr="00C743BF">
              <w:rPr>
                <w:color w:val="171717" w:themeColor="background2" w:themeShade="1A"/>
                <w:lang w:val="uk-UA"/>
              </w:rPr>
              <w:t>Інтерактивні методи навчання зарубіжної літератури</w:t>
            </w:r>
          </w:p>
        </w:tc>
      </w:tr>
      <w:tr w:rsidR="00421632" w:rsidRPr="00C743BF" w:rsidTr="00614342">
        <w:trPr>
          <w:trHeight w:val="335"/>
        </w:trPr>
        <w:tc>
          <w:tcPr>
            <w:tcW w:w="4792" w:type="dxa"/>
            <w:tcMar>
              <w:top w:w="100" w:type="dxa"/>
              <w:left w:w="100" w:type="dxa"/>
              <w:bottom w:w="100" w:type="dxa"/>
              <w:right w:w="100" w:type="dxa"/>
            </w:tcMar>
          </w:tcPr>
          <w:p w:rsidR="006E74DB" w:rsidRDefault="006E74DB" w:rsidP="00A50988">
            <w:pPr>
              <w:snapToGrid w:val="0"/>
              <w:rPr>
                <w:color w:val="1D1B11"/>
                <w:lang w:val="uk-UA"/>
              </w:rPr>
            </w:pPr>
            <w:r w:rsidRPr="00E572E8">
              <w:t xml:space="preserve">Проблемний </w:t>
            </w:r>
            <w:proofErr w:type="gramStart"/>
            <w:r w:rsidRPr="00E572E8">
              <w:t>п</w:t>
            </w:r>
            <w:proofErr w:type="gramEnd"/>
            <w:r w:rsidRPr="00E572E8">
              <w:t>ідхід до вивчення літератури</w:t>
            </w:r>
          </w:p>
          <w:p w:rsidR="006E74DB" w:rsidRPr="006E74DB" w:rsidRDefault="006E74DB" w:rsidP="00A50988">
            <w:pPr>
              <w:snapToGrid w:val="0"/>
              <w:rPr>
                <w:color w:val="1D1B11"/>
              </w:rPr>
            </w:pPr>
          </w:p>
          <w:p w:rsidR="006E74DB" w:rsidRDefault="006E74DB" w:rsidP="00A50988">
            <w:pPr>
              <w:snapToGrid w:val="0"/>
              <w:rPr>
                <w:color w:val="1D1B11"/>
                <w:lang w:val="uk-UA"/>
              </w:rPr>
            </w:pPr>
          </w:p>
          <w:p w:rsidR="006E74DB" w:rsidRDefault="006E74DB" w:rsidP="00A50988">
            <w:pPr>
              <w:snapToGrid w:val="0"/>
              <w:rPr>
                <w:color w:val="1D1B11"/>
                <w:lang w:val="uk-UA"/>
              </w:rPr>
            </w:pPr>
          </w:p>
          <w:p w:rsidR="006E74DB" w:rsidRDefault="006E74DB" w:rsidP="00A50988">
            <w:pPr>
              <w:snapToGrid w:val="0"/>
              <w:rPr>
                <w:color w:val="1D1B11"/>
                <w:lang w:val="uk-UA"/>
              </w:rPr>
            </w:pPr>
          </w:p>
          <w:p w:rsidR="006E74DB" w:rsidRDefault="006E74DB" w:rsidP="00A50988">
            <w:pPr>
              <w:snapToGrid w:val="0"/>
              <w:rPr>
                <w:color w:val="1D1B11"/>
                <w:lang w:val="uk-UA"/>
              </w:rPr>
            </w:pPr>
          </w:p>
          <w:p w:rsidR="006E74DB" w:rsidRDefault="006E74DB" w:rsidP="00A50988">
            <w:pPr>
              <w:snapToGrid w:val="0"/>
              <w:rPr>
                <w:color w:val="1D1B11"/>
                <w:lang w:val="uk-UA"/>
              </w:rPr>
            </w:pPr>
          </w:p>
          <w:p w:rsidR="00421632" w:rsidRPr="00C743BF" w:rsidRDefault="00421632" w:rsidP="006E74DB">
            <w:pPr>
              <w:snapToGrid w:val="0"/>
              <w:rPr>
                <w:color w:val="1D1B11"/>
                <w:lang w:val="uk-UA"/>
              </w:rPr>
            </w:pPr>
          </w:p>
        </w:tc>
        <w:tc>
          <w:tcPr>
            <w:tcW w:w="5514" w:type="dxa"/>
            <w:vAlign w:val="center"/>
          </w:tcPr>
          <w:p w:rsidR="006E74DB" w:rsidRPr="00E572E8" w:rsidRDefault="006E74DB" w:rsidP="00A0325D">
            <w:pPr>
              <w:numPr>
                <w:ilvl w:val="0"/>
                <w:numId w:val="8"/>
              </w:numPr>
              <w:jc w:val="both"/>
            </w:pPr>
            <w:r w:rsidRPr="00E572E8">
              <w:t>Сутність проблемного навчання. Функції проблемного навчання на уроці літератури.</w:t>
            </w:r>
          </w:p>
          <w:p w:rsidR="006E74DB" w:rsidRPr="00E572E8" w:rsidRDefault="006E74DB" w:rsidP="00A0325D">
            <w:pPr>
              <w:numPr>
                <w:ilvl w:val="0"/>
                <w:numId w:val="8"/>
              </w:numPr>
              <w:jc w:val="both"/>
            </w:pPr>
            <w:r w:rsidRPr="00E572E8">
              <w:t xml:space="preserve">Проблемна ситуація на уроках </w:t>
            </w:r>
            <w:proofErr w:type="gramStart"/>
            <w:r w:rsidRPr="00E572E8">
              <w:t>л</w:t>
            </w:r>
            <w:proofErr w:type="gramEnd"/>
            <w:r w:rsidRPr="00E572E8">
              <w:t>ітератури.</w:t>
            </w:r>
          </w:p>
          <w:p w:rsidR="00421632" w:rsidRPr="00A0325D" w:rsidRDefault="006E74DB" w:rsidP="00A0325D">
            <w:pPr>
              <w:numPr>
                <w:ilvl w:val="0"/>
                <w:numId w:val="8"/>
              </w:numPr>
              <w:jc w:val="both"/>
            </w:pPr>
            <w:r w:rsidRPr="00E572E8">
              <w:t>Проблемність і методи навчання на уроці літератури.</w:t>
            </w:r>
          </w:p>
        </w:tc>
      </w:tr>
      <w:tr w:rsidR="00421632" w:rsidRPr="00C743BF" w:rsidTr="00614342">
        <w:trPr>
          <w:trHeight w:val="335"/>
        </w:trPr>
        <w:tc>
          <w:tcPr>
            <w:tcW w:w="4792" w:type="dxa"/>
            <w:tcMar>
              <w:top w:w="100" w:type="dxa"/>
              <w:left w:w="100" w:type="dxa"/>
              <w:bottom w:w="100" w:type="dxa"/>
              <w:right w:w="100" w:type="dxa"/>
            </w:tcMar>
          </w:tcPr>
          <w:p w:rsidR="00421632" w:rsidRPr="00C743BF" w:rsidRDefault="006E74DB" w:rsidP="00A50988">
            <w:pPr>
              <w:tabs>
                <w:tab w:val="left" w:pos="8505"/>
              </w:tabs>
              <w:snapToGrid w:val="0"/>
              <w:rPr>
                <w:bCs/>
                <w:color w:val="1D1B11"/>
              </w:rPr>
            </w:pPr>
            <w:r>
              <w:rPr>
                <w:color w:val="1D1B11"/>
                <w:lang w:val="uk-UA"/>
              </w:rPr>
              <w:t xml:space="preserve">Структура </w:t>
            </w:r>
            <w:r w:rsidRPr="00C743BF">
              <w:rPr>
                <w:color w:val="1D1B11"/>
                <w:lang w:val="uk-UA"/>
              </w:rPr>
              <w:t>уроків літератури</w:t>
            </w:r>
          </w:p>
        </w:tc>
        <w:tc>
          <w:tcPr>
            <w:tcW w:w="5514" w:type="dxa"/>
          </w:tcPr>
          <w:p w:rsidR="006E74DB" w:rsidRPr="006E74DB" w:rsidRDefault="006E74DB" w:rsidP="00A0325D">
            <w:pPr>
              <w:pStyle w:val="a3"/>
              <w:numPr>
                <w:ilvl w:val="0"/>
                <w:numId w:val="9"/>
              </w:numPr>
              <w:shd w:val="clear" w:color="auto" w:fill="FFFFFF"/>
              <w:autoSpaceDE w:val="0"/>
              <w:autoSpaceDN w:val="0"/>
              <w:adjustRightInd w:val="0"/>
              <w:jc w:val="both"/>
              <w:rPr>
                <w:color w:val="000000"/>
                <w:lang w:val="uk-UA"/>
              </w:rPr>
            </w:pPr>
            <w:r w:rsidRPr="006E74DB">
              <w:rPr>
                <w:color w:val="000000"/>
                <w:lang w:val="uk-UA"/>
              </w:rPr>
              <w:t>Проблема типології уроків літератури.</w:t>
            </w:r>
          </w:p>
          <w:p w:rsidR="006E74DB" w:rsidRPr="006E74DB" w:rsidRDefault="006E74DB" w:rsidP="00A0325D">
            <w:pPr>
              <w:pStyle w:val="a3"/>
              <w:numPr>
                <w:ilvl w:val="0"/>
                <w:numId w:val="9"/>
              </w:numPr>
              <w:shd w:val="clear" w:color="auto" w:fill="FFFFFF"/>
              <w:autoSpaceDE w:val="0"/>
              <w:autoSpaceDN w:val="0"/>
              <w:adjustRightInd w:val="0"/>
              <w:jc w:val="both"/>
              <w:rPr>
                <w:color w:val="000000"/>
                <w:lang w:val="uk-UA"/>
              </w:rPr>
            </w:pPr>
            <w:r w:rsidRPr="006E74DB">
              <w:rPr>
                <w:color w:val="000000"/>
                <w:lang w:val="uk-UA"/>
              </w:rPr>
              <w:t>Шляхи підвищення ефективності уроку літератури.</w:t>
            </w:r>
          </w:p>
          <w:p w:rsidR="006E74DB" w:rsidRPr="006E74DB" w:rsidRDefault="006E74DB" w:rsidP="00A0325D">
            <w:pPr>
              <w:pStyle w:val="a3"/>
              <w:numPr>
                <w:ilvl w:val="0"/>
                <w:numId w:val="9"/>
              </w:numPr>
              <w:shd w:val="clear" w:color="auto" w:fill="FFFFFF"/>
              <w:autoSpaceDE w:val="0"/>
              <w:autoSpaceDN w:val="0"/>
              <w:adjustRightInd w:val="0"/>
              <w:jc w:val="both"/>
              <w:rPr>
                <w:color w:val="000000"/>
                <w:lang w:val="uk-UA"/>
              </w:rPr>
            </w:pPr>
            <w:r w:rsidRPr="006E74DB">
              <w:rPr>
                <w:color w:val="000000"/>
                <w:lang w:val="uk-UA"/>
              </w:rPr>
              <w:t>Особливості уроків позакласного читання.</w:t>
            </w:r>
          </w:p>
          <w:p w:rsidR="00421632" w:rsidRPr="00C743BF" w:rsidRDefault="006E74DB" w:rsidP="00614342">
            <w:pPr>
              <w:pStyle w:val="a3"/>
              <w:numPr>
                <w:ilvl w:val="0"/>
                <w:numId w:val="9"/>
              </w:numPr>
              <w:jc w:val="both"/>
              <w:rPr>
                <w:caps/>
                <w:color w:val="000000"/>
                <w:lang w:val="uk-UA"/>
              </w:rPr>
            </w:pPr>
            <w:r w:rsidRPr="006E74DB">
              <w:rPr>
                <w:color w:val="000000"/>
                <w:lang w:val="uk-UA"/>
              </w:rPr>
              <w:t xml:space="preserve">Етапи підготовки і планування уроків </w:t>
            </w:r>
            <w:r w:rsidR="00614342">
              <w:rPr>
                <w:color w:val="1D1B11"/>
                <w:lang w:val="uk-UA"/>
              </w:rPr>
              <w:t xml:space="preserve"> української</w:t>
            </w:r>
            <w:r w:rsidR="00614342" w:rsidRPr="006E74DB">
              <w:rPr>
                <w:color w:val="000000"/>
                <w:lang w:val="uk-UA"/>
              </w:rPr>
              <w:t xml:space="preserve"> </w:t>
            </w:r>
            <w:r w:rsidRPr="006E74DB">
              <w:rPr>
                <w:color w:val="000000"/>
                <w:lang w:val="uk-UA"/>
              </w:rPr>
              <w:t>літератури.</w:t>
            </w:r>
          </w:p>
        </w:tc>
      </w:tr>
      <w:tr w:rsidR="00421632" w:rsidRPr="00C743BF" w:rsidTr="00614342">
        <w:trPr>
          <w:trHeight w:val="335"/>
        </w:trPr>
        <w:tc>
          <w:tcPr>
            <w:tcW w:w="4792" w:type="dxa"/>
            <w:tcMar>
              <w:top w:w="100" w:type="dxa"/>
              <w:left w:w="100" w:type="dxa"/>
              <w:bottom w:w="100" w:type="dxa"/>
              <w:right w:w="100" w:type="dxa"/>
            </w:tcMar>
          </w:tcPr>
          <w:p w:rsidR="00421632" w:rsidRPr="00C743BF" w:rsidRDefault="006E74DB" w:rsidP="00A50988">
            <w:pPr>
              <w:tabs>
                <w:tab w:val="left" w:pos="8505"/>
              </w:tabs>
              <w:snapToGrid w:val="0"/>
              <w:rPr>
                <w:bCs/>
                <w:color w:val="1D1B11"/>
              </w:rPr>
            </w:pPr>
            <w:r w:rsidRPr="00C743BF">
              <w:rPr>
                <w:bCs/>
                <w:color w:val="1D1B11"/>
              </w:rPr>
              <w:t xml:space="preserve">Вивчення життєпису письменника </w:t>
            </w:r>
            <w:proofErr w:type="gramStart"/>
            <w:r w:rsidRPr="00C743BF">
              <w:rPr>
                <w:bCs/>
                <w:color w:val="1D1B11"/>
              </w:rPr>
              <w:t>в</w:t>
            </w:r>
            <w:proofErr w:type="gramEnd"/>
            <w:r w:rsidRPr="00C743BF">
              <w:rPr>
                <w:bCs/>
                <w:color w:val="1D1B11"/>
              </w:rPr>
              <w:t xml:space="preserve"> школі</w:t>
            </w:r>
          </w:p>
        </w:tc>
        <w:tc>
          <w:tcPr>
            <w:tcW w:w="5514" w:type="dxa"/>
          </w:tcPr>
          <w:p w:rsidR="006E74DB" w:rsidRPr="00C743BF" w:rsidRDefault="006E74DB" w:rsidP="00A0325D">
            <w:pPr>
              <w:pStyle w:val="a3"/>
              <w:numPr>
                <w:ilvl w:val="0"/>
                <w:numId w:val="29"/>
              </w:numPr>
              <w:contextualSpacing w:val="0"/>
              <w:jc w:val="both"/>
              <w:rPr>
                <w:color w:val="1D1B11"/>
              </w:rPr>
            </w:pPr>
            <w:r w:rsidRPr="00C743BF">
              <w:rPr>
                <w:color w:val="1D1B11"/>
              </w:rPr>
              <w:t>Завдання вивчення біографії письменника у школі.</w:t>
            </w:r>
          </w:p>
          <w:p w:rsidR="006E74DB" w:rsidRPr="00C743BF" w:rsidRDefault="006E74DB" w:rsidP="00A0325D">
            <w:pPr>
              <w:numPr>
                <w:ilvl w:val="0"/>
                <w:numId w:val="29"/>
              </w:numPr>
              <w:jc w:val="both"/>
              <w:rPr>
                <w:color w:val="1D1B11"/>
              </w:rPr>
            </w:pPr>
            <w:r w:rsidRPr="00C743BF">
              <w:rPr>
                <w:color w:val="1D1B11"/>
              </w:rPr>
              <w:t>Принципи вивчення біографії письменника.</w:t>
            </w:r>
          </w:p>
          <w:p w:rsidR="006E74DB" w:rsidRPr="00C743BF" w:rsidRDefault="006E74DB" w:rsidP="00A0325D">
            <w:pPr>
              <w:numPr>
                <w:ilvl w:val="0"/>
                <w:numId w:val="29"/>
              </w:numPr>
              <w:jc w:val="both"/>
              <w:rPr>
                <w:color w:val="1D1B11"/>
              </w:rPr>
            </w:pPr>
            <w:r w:rsidRPr="00C743BF">
              <w:rPr>
                <w:color w:val="1D1B11"/>
              </w:rPr>
              <w:lastRenderedPageBreak/>
              <w:t>Джерела вивчення біографії.</w:t>
            </w:r>
          </w:p>
          <w:p w:rsidR="00421632" w:rsidRPr="00C743BF" w:rsidRDefault="006E74DB" w:rsidP="006E74DB">
            <w:pPr>
              <w:pStyle w:val="a3"/>
              <w:jc w:val="both"/>
              <w:rPr>
                <w:caps/>
                <w:color w:val="000000"/>
              </w:rPr>
            </w:pPr>
            <w:r w:rsidRPr="00C743BF">
              <w:rPr>
                <w:color w:val="1D1B11"/>
              </w:rPr>
              <w:t xml:space="preserve">Форми, методи і прийоми вивчення біографії </w:t>
            </w:r>
            <w:r w:rsidRPr="00C743BF">
              <w:rPr>
                <w:color w:val="1D1B11"/>
                <w:lang w:val="uk-UA"/>
              </w:rPr>
              <w:t>письменника в основній школі.</w:t>
            </w:r>
          </w:p>
        </w:tc>
      </w:tr>
      <w:tr w:rsidR="00421632" w:rsidRPr="00C743BF" w:rsidTr="00614342">
        <w:trPr>
          <w:trHeight w:val="335"/>
        </w:trPr>
        <w:tc>
          <w:tcPr>
            <w:tcW w:w="4792" w:type="dxa"/>
            <w:tcMar>
              <w:top w:w="100" w:type="dxa"/>
              <w:left w:w="100" w:type="dxa"/>
              <w:bottom w:w="100" w:type="dxa"/>
              <w:right w:w="100" w:type="dxa"/>
            </w:tcMar>
          </w:tcPr>
          <w:p w:rsidR="00421632" w:rsidRPr="00C743BF" w:rsidRDefault="006E74DB" w:rsidP="00A50988">
            <w:pPr>
              <w:snapToGrid w:val="0"/>
              <w:rPr>
                <w:bCs/>
                <w:color w:val="1D1B11"/>
                <w:lang w:val="uk-UA"/>
              </w:rPr>
            </w:pPr>
            <w:r w:rsidRPr="00C743BF">
              <w:rPr>
                <w:bCs/>
                <w:color w:val="1D1B11"/>
                <w:lang w:val="uk-UA"/>
              </w:rPr>
              <w:lastRenderedPageBreak/>
              <w:t>Е</w:t>
            </w:r>
            <w:r w:rsidRPr="00C743BF">
              <w:rPr>
                <w:bCs/>
                <w:color w:val="1D1B11"/>
              </w:rPr>
              <w:t>тапи роботи над літературно-художнім твором</w:t>
            </w:r>
          </w:p>
        </w:tc>
        <w:tc>
          <w:tcPr>
            <w:tcW w:w="5514" w:type="dxa"/>
            <w:vAlign w:val="center"/>
          </w:tcPr>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Основні етапи роботи над літературно-художнім твором.</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Підготовка учнів до сприймання твору:</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а) значення вступних занять;</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б) види, форми проведення вступних занять.</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в) особливості вступних занять у середніх та старших класах.</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Ознайомлення з літературно-художнім текстом. Читання твору і його види.</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Аналіз художнього твору.</w:t>
            </w:r>
          </w:p>
          <w:p w:rsidR="00421632" w:rsidRPr="00C743BF" w:rsidRDefault="006E74DB" w:rsidP="006E74DB">
            <w:pPr>
              <w:tabs>
                <w:tab w:val="num" w:pos="360"/>
              </w:tabs>
              <w:ind w:left="396" w:firstLine="11"/>
              <w:rPr>
                <w:kern w:val="24"/>
              </w:rPr>
            </w:pPr>
            <w:r w:rsidRPr="00C743BF">
              <w:rPr>
                <w:color w:val="171717" w:themeColor="background2" w:themeShade="1A"/>
                <w:lang w:val="uk-UA"/>
              </w:rPr>
              <w:t>Підсумкові заняття та методичні рекомендації до них.</w:t>
            </w:r>
          </w:p>
        </w:tc>
      </w:tr>
      <w:tr w:rsidR="00421632" w:rsidRPr="00C743BF" w:rsidTr="00614342">
        <w:trPr>
          <w:trHeight w:val="335"/>
        </w:trPr>
        <w:tc>
          <w:tcPr>
            <w:tcW w:w="4792" w:type="dxa"/>
            <w:tcMar>
              <w:top w:w="100" w:type="dxa"/>
              <w:left w:w="100" w:type="dxa"/>
              <w:bottom w:w="100" w:type="dxa"/>
              <w:right w:w="100" w:type="dxa"/>
            </w:tcMar>
          </w:tcPr>
          <w:p w:rsidR="006E74DB" w:rsidRDefault="006E74DB" w:rsidP="00A50988">
            <w:pPr>
              <w:snapToGrid w:val="0"/>
              <w:rPr>
                <w:lang w:val="uk-UA"/>
              </w:rPr>
            </w:pPr>
            <w:r w:rsidRPr="00C743BF">
              <w:rPr>
                <w:bCs/>
                <w:color w:val="1D1B11"/>
                <w:lang w:val="uk-UA"/>
              </w:rPr>
              <w:t>А</w:t>
            </w:r>
            <w:r w:rsidRPr="00C743BF">
              <w:rPr>
                <w:bCs/>
                <w:color w:val="1D1B11"/>
              </w:rPr>
              <w:t>наліз літературно-художнього твору</w:t>
            </w:r>
            <w:r w:rsidRPr="00C743BF">
              <w:rPr>
                <w:bCs/>
                <w:color w:val="1D1B11"/>
                <w:lang w:val="uk-UA"/>
              </w:rPr>
              <w:t xml:space="preserve"> в школі</w:t>
            </w:r>
          </w:p>
          <w:p w:rsidR="006E74DB" w:rsidRDefault="006E74DB" w:rsidP="00A50988">
            <w:pPr>
              <w:snapToGrid w:val="0"/>
              <w:rPr>
                <w:lang w:val="uk-UA"/>
              </w:rPr>
            </w:pPr>
          </w:p>
          <w:p w:rsidR="006E74DB" w:rsidRDefault="006E74DB" w:rsidP="00A50988">
            <w:pPr>
              <w:snapToGrid w:val="0"/>
              <w:rPr>
                <w:lang w:val="uk-UA"/>
              </w:rPr>
            </w:pPr>
          </w:p>
          <w:p w:rsidR="006E74DB" w:rsidRDefault="006E74DB" w:rsidP="00A50988">
            <w:pPr>
              <w:snapToGrid w:val="0"/>
              <w:rPr>
                <w:lang w:val="uk-UA"/>
              </w:rPr>
            </w:pPr>
          </w:p>
          <w:p w:rsidR="006E74DB" w:rsidRDefault="006E74DB" w:rsidP="00A50988">
            <w:pPr>
              <w:snapToGrid w:val="0"/>
              <w:rPr>
                <w:lang w:val="uk-UA"/>
              </w:rPr>
            </w:pPr>
          </w:p>
          <w:p w:rsidR="006E74DB" w:rsidRDefault="006E74DB" w:rsidP="00A50988">
            <w:pPr>
              <w:snapToGrid w:val="0"/>
              <w:rPr>
                <w:lang w:val="uk-UA"/>
              </w:rPr>
            </w:pPr>
          </w:p>
          <w:p w:rsidR="006E74DB" w:rsidRDefault="006E74DB" w:rsidP="00A50988">
            <w:pPr>
              <w:snapToGrid w:val="0"/>
              <w:rPr>
                <w:lang w:val="uk-UA"/>
              </w:rPr>
            </w:pPr>
          </w:p>
          <w:p w:rsidR="006E74DB" w:rsidRDefault="006E74DB" w:rsidP="00A50988">
            <w:pPr>
              <w:snapToGrid w:val="0"/>
              <w:rPr>
                <w:lang w:val="uk-UA"/>
              </w:rPr>
            </w:pPr>
          </w:p>
          <w:p w:rsidR="006E74DB" w:rsidRDefault="006E74DB" w:rsidP="00A50988">
            <w:pPr>
              <w:snapToGrid w:val="0"/>
              <w:rPr>
                <w:lang w:val="uk-UA"/>
              </w:rPr>
            </w:pPr>
          </w:p>
          <w:p w:rsidR="006E74DB" w:rsidRDefault="006E74DB" w:rsidP="00A50988">
            <w:pPr>
              <w:snapToGrid w:val="0"/>
              <w:rPr>
                <w:lang w:val="uk-UA"/>
              </w:rPr>
            </w:pPr>
          </w:p>
          <w:p w:rsidR="00421632" w:rsidRPr="00C743BF" w:rsidRDefault="00421632" w:rsidP="00A50988">
            <w:pPr>
              <w:snapToGrid w:val="0"/>
              <w:rPr>
                <w:lang w:val="uk-UA"/>
              </w:rPr>
            </w:pPr>
          </w:p>
        </w:tc>
        <w:tc>
          <w:tcPr>
            <w:tcW w:w="5514" w:type="dxa"/>
            <w:vAlign w:val="center"/>
          </w:tcPr>
          <w:p w:rsidR="006E74DB" w:rsidRPr="00C743BF" w:rsidRDefault="006E74DB" w:rsidP="00A0325D">
            <w:pPr>
              <w:pStyle w:val="a3"/>
              <w:numPr>
                <w:ilvl w:val="0"/>
                <w:numId w:val="10"/>
              </w:numPr>
              <w:jc w:val="both"/>
              <w:rPr>
                <w:color w:val="1D1B11"/>
              </w:rPr>
            </w:pPr>
            <w:r w:rsidRPr="00C743BF">
              <w:rPr>
                <w:color w:val="1D1B11"/>
              </w:rPr>
              <w:t>Принципи аналізу.</w:t>
            </w:r>
          </w:p>
          <w:p w:rsidR="006E74DB" w:rsidRPr="00C743BF" w:rsidRDefault="006E74DB" w:rsidP="00A0325D">
            <w:pPr>
              <w:pStyle w:val="a3"/>
              <w:numPr>
                <w:ilvl w:val="0"/>
                <w:numId w:val="10"/>
              </w:numPr>
              <w:jc w:val="both"/>
              <w:rPr>
                <w:color w:val="1D1B11"/>
              </w:rPr>
            </w:pPr>
            <w:r w:rsidRPr="00C743BF">
              <w:rPr>
                <w:color w:val="1D1B11"/>
                <w:lang w:val="uk-UA"/>
              </w:rPr>
              <w:t>Методологічні засади та закони аналізу твору.</w:t>
            </w:r>
          </w:p>
          <w:p w:rsidR="006E74DB" w:rsidRPr="00C743BF" w:rsidRDefault="006E74DB" w:rsidP="00A0325D">
            <w:pPr>
              <w:pStyle w:val="a3"/>
              <w:numPr>
                <w:ilvl w:val="0"/>
                <w:numId w:val="10"/>
              </w:numPr>
              <w:jc w:val="both"/>
              <w:rPr>
                <w:color w:val="1D1B11"/>
              </w:rPr>
            </w:pPr>
            <w:proofErr w:type="gramStart"/>
            <w:r w:rsidRPr="00C743BF">
              <w:rPr>
                <w:color w:val="1D1B11"/>
              </w:rPr>
              <w:t>П</w:t>
            </w:r>
            <w:proofErr w:type="gramEnd"/>
            <w:r w:rsidRPr="00C743BF">
              <w:rPr>
                <w:color w:val="1D1B11"/>
              </w:rPr>
              <w:t xml:space="preserve">ідходи до вивчення твору. </w:t>
            </w:r>
          </w:p>
          <w:p w:rsidR="006E74DB" w:rsidRPr="00C743BF" w:rsidRDefault="006E74DB" w:rsidP="00A0325D">
            <w:pPr>
              <w:pStyle w:val="a3"/>
              <w:numPr>
                <w:ilvl w:val="0"/>
                <w:numId w:val="10"/>
              </w:numPr>
              <w:jc w:val="both"/>
              <w:rPr>
                <w:color w:val="1D1B11"/>
              </w:rPr>
            </w:pPr>
            <w:r w:rsidRPr="00C743BF">
              <w:rPr>
                <w:color w:val="1D1B11"/>
              </w:rPr>
              <w:t>Прийоми аналізу.</w:t>
            </w:r>
            <w:r w:rsidRPr="00C743BF">
              <w:rPr>
                <w:color w:val="000000"/>
              </w:rPr>
              <w:t xml:space="preserve"> </w:t>
            </w:r>
          </w:p>
          <w:p w:rsidR="006E74DB" w:rsidRPr="00C743BF" w:rsidRDefault="006E74DB" w:rsidP="00A0325D">
            <w:pPr>
              <w:pStyle w:val="a3"/>
              <w:numPr>
                <w:ilvl w:val="0"/>
                <w:numId w:val="10"/>
              </w:numPr>
              <w:jc w:val="both"/>
              <w:rPr>
                <w:color w:val="1D1B11"/>
              </w:rPr>
            </w:pPr>
            <w:r w:rsidRPr="00C743BF">
              <w:rPr>
                <w:color w:val="000000"/>
              </w:rPr>
              <w:t>Шляхи аналізу літературно-художнього твору</w:t>
            </w:r>
            <w:r w:rsidRPr="00C743BF">
              <w:rPr>
                <w:lang w:val="uk-UA"/>
              </w:rPr>
              <w:t xml:space="preserve"> </w:t>
            </w:r>
          </w:p>
          <w:p w:rsidR="006E74DB" w:rsidRPr="00C743BF" w:rsidRDefault="006E74DB" w:rsidP="006E74DB">
            <w:pPr>
              <w:snapToGrid w:val="0"/>
              <w:ind w:left="396" w:firstLine="11"/>
              <w:jc w:val="both"/>
              <w:rPr>
                <w:color w:val="171717" w:themeColor="background2" w:themeShade="1A"/>
                <w:lang w:val="uk-UA"/>
              </w:rPr>
            </w:pPr>
            <w:r w:rsidRPr="00C743BF">
              <w:rPr>
                <w:color w:val="171717" w:themeColor="background2" w:themeShade="1A"/>
                <w:lang w:val="uk-UA"/>
              </w:rPr>
              <w:t>а) цілісний шлях аналізу.</w:t>
            </w:r>
          </w:p>
          <w:p w:rsidR="006E74DB" w:rsidRPr="00C743BF" w:rsidRDefault="006E74DB" w:rsidP="006E74DB">
            <w:pPr>
              <w:snapToGrid w:val="0"/>
              <w:ind w:left="396" w:firstLine="11"/>
              <w:jc w:val="both"/>
              <w:rPr>
                <w:color w:val="171717" w:themeColor="background2" w:themeShade="1A"/>
                <w:lang w:val="uk-UA"/>
              </w:rPr>
            </w:pPr>
            <w:r w:rsidRPr="00C743BF">
              <w:rPr>
                <w:color w:val="171717" w:themeColor="background2" w:themeShade="1A"/>
                <w:lang w:val="uk-UA"/>
              </w:rPr>
              <w:t>б) пообразний шлях аналізу твору.</w:t>
            </w:r>
          </w:p>
          <w:p w:rsidR="006E74DB" w:rsidRPr="00C743BF" w:rsidRDefault="006E74DB" w:rsidP="006E74DB">
            <w:pPr>
              <w:snapToGrid w:val="0"/>
              <w:ind w:left="396" w:firstLine="11"/>
              <w:jc w:val="both"/>
              <w:rPr>
                <w:color w:val="171717" w:themeColor="background2" w:themeShade="1A"/>
                <w:lang w:val="uk-UA"/>
              </w:rPr>
            </w:pPr>
            <w:r w:rsidRPr="00C743BF">
              <w:rPr>
                <w:color w:val="171717" w:themeColor="background2" w:themeShade="1A"/>
                <w:lang w:val="uk-UA"/>
              </w:rPr>
              <w:t>в) проблемно-тематичний шлях аналізу твору.</w:t>
            </w:r>
          </w:p>
          <w:p w:rsidR="00421632" w:rsidRPr="00A0325D" w:rsidRDefault="006E74DB" w:rsidP="00A0325D">
            <w:pPr>
              <w:pStyle w:val="a3"/>
              <w:numPr>
                <w:ilvl w:val="0"/>
                <w:numId w:val="10"/>
              </w:numPr>
              <w:rPr>
                <w:kern w:val="24"/>
                <w:lang w:val="uk-UA"/>
              </w:rPr>
            </w:pPr>
            <w:r w:rsidRPr="00C743BF">
              <w:rPr>
                <w:color w:val="171717" w:themeColor="background2" w:themeShade="1A"/>
                <w:lang w:val="uk-UA"/>
              </w:rPr>
              <w:t>г) композиційний шлях аналізу</w:t>
            </w:r>
          </w:p>
        </w:tc>
      </w:tr>
    </w:tbl>
    <w:p w:rsidR="00421632" w:rsidRPr="00C743BF" w:rsidRDefault="00421632" w:rsidP="00421632">
      <w:pPr>
        <w:ind w:firstLine="1713"/>
        <w:jc w:val="right"/>
        <w:rPr>
          <w:lang w:val="uk-UA"/>
        </w:rPr>
      </w:pPr>
    </w:p>
    <w:p w:rsidR="00421632" w:rsidRPr="00C743BF" w:rsidRDefault="00421632" w:rsidP="00421632">
      <w:pPr>
        <w:rPr>
          <w:b/>
          <w:caps/>
          <w:color w:val="000000"/>
          <w:lang w:val="uk-UA"/>
        </w:rPr>
      </w:pPr>
    </w:p>
    <w:p w:rsidR="006E74DB" w:rsidRPr="006E74DB" w:rsidRDefault="006E74DB" w:rsidP="00A0325D">
      <w:pPr>
        <w:pStyle w:val="a3"/>
        <w:numPr>
          <w:ilvl w:val="1"/>
          <w:numId w:val="28"/>
        </w:numPr>
        <w:jc w:val="center"/>
        <w:rPr>
          <w:b/>
          <w:caps/>
          <w:color w:val="000000"/>
          <w:lang w:val="uk-UA"/>
        </w:rPr>
      </w:pPr>
      <w:r w:rsidRPr="006E74DB">
        <w:rPr>
          <w:b/>
          <w:caps/>
          <w:color w:val="000000"/>
        </w:rPr>
        <w:t xml:space="preserve">СТРУКТУРА курсу </w:t>
      </w:r>
      <w:r>
        <w:rPr>
          <w:b/>
          <w:caps/>
          <w:color w:val="000000"/>
          <w:lang w:val="uk-UA"/>
        </w:rPr>
        <w:t>(лабораторні заняття)</w:t>
      </w:r>
    </w:p>
    <w:p w:rsidR="006E74DB" w:rsidRPr="006E74DB" w:rsidRDefault="006E74DB" w:rsidP="006E74DB">
      <w:pPr>
        <w:pStyle w:val="a3"/>
        <w:rPr>
          <w:b/>
          <w:caps/>
          <w:color w:val="000000"/>
          <w:lang w:val="uk-UA"/>
        </w:rPr>
      </w:pPr>
    </w:p>
    <w:tbl>
      <w:tblPr>
        <w:tblpPr w:leftFromText="180" w:rightFromText="180" w:vertAnchor="text" w:tblpX="-577" w:tblpY="1"/>
        <w:tblOverlap w:val="never"/>
        <w:tblW w:w="10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4792"/>
        <w:gridCol w:w="5414"/>
      </w:tblGrid>
      <w:tr w:rsidR="006E74DB" w:rsidRPr="00C743BF" w:rsidTr="00A50988">
        <w:trPr>
          <w:trHeight w:val="335"/>
        </w:trPr>
        <w:tc>
          <w:tcPr>
            <w:tcW w:w="4792" w:type="dxa"/>
            <w:tcBorders>
              <w:right w:val="single" w:sz="4" w:space="0" w:color="auto"/>
            </w:tcBorders>
            <w:tcMar>
              <w:top w:w="100" w:type="dxa"/>
              <w:left w:w="100" w:type="dxa"/>
              <w:bottom w:w="100" w:type="dxa"/>
              <w:right w:w="100" w:type="dxa"/>
            </w:tcMar>
          </w:tcPr>
          <w:p w:rsidR="006E74DB" w:rsidRPr="00C743BF" w:rsidRDefault="006E74DB" w:rsidP="00140676">
            <w:pPr>
              <w:jc w:val="center"/>
              <w:rPr>
                <w:b/>
                <w:caps/>
                <w:color w:val="000000"/>
              </w:rPr>
            </w:pPr>
            <w:r w:rsidRPr="00C743BF">
              <w:rPr>
                <w:b/>
                <w:color w:val="000000"/>
              </w:rPr>
              <w:t xml:space="preserve">Теми </w:t>
            </w:r>
            <w:r w:rsidR="00140676">
              <w:rPr>
                <w:b/>
                <w:color w:val="000000"/>
                <w:lang w:val="uk-UA"/>
              </w:rPr>
              <w:t>лабораторн</w:t>
            </w:r>
            <w:r w:rsidRPr="00C743BF">
              <w:rPr>
                <w:b/>
                <w:color w:val="000000"/>
              </w:rPr>
              <w:t>их занять</w:t>
            </w:r>
          </w:p>
        </w:tc>
        <w:tc>
          <w:tcPr>
            <w:tcW w:w="5414" w:type="dxa"/>
            <w:tcBorders>
              <w:left w:val="single" w:sz="4" w:space="0" w:color="auto"/>
            </w:tcBorders>
          </w:tcPr>
          <w:p w:rsidR="006E74DB" w:rsidRPr="00C743BF" w:rsidRDefault="006E74DB" w:rsidP="00140676">
            <w:pPr>
              <w:jc w:val="center"/>
              <w:rPr>
                <w:b/>
                <w:caps/>
                <w:color w:val="000000"/>
              </w:rPr>
            </w:pPr>
            <w:r w:rsidRPr="00C743BF">
              <w:rPr>
                <w:b/>
                <w:color w:val="000000"/>
              </w:rPr>
              <w:t>Змі</w:t>
            </w:r>
            <w:proofErr w:type="gramStart"/>
            <w:r w:rsidRPr="00C743BF">
              <w:rPr>
                <w:b/>
                <w:color w:val="000000"/>
              </w:rPr>
              <w:t>ст</w:t>
            </w:r>
            <w:proofErr w:type="gramEnd"/>
            <w:r w:rsidRPr="00C743BF">
              <w:rPr>
                <w:b/>
                <w:color w:val="000000"/>
              </w:rPr>
              <w:t xml:space="preserve"> </w:t>
            </w:r>
            <w:r w:rsidR="00140676">
              <w:rPr>
                <w:b/>
                <w:color w:val="000000"/>
                <w:lang w:val="uk-UA"/>
              </w:rPr>
              <w:t>лабораторн</w:t>
            </w:r>
            <w:r w:rsidR="00140676" w:rsidRPr="00C743BF">
              <w:rPr>
                <w:b/>
                <w:color w:val="000000"/>
              </w:rPr>
              <w:t xml:space="preserve">их </w:t>
            </w:r>
            <w:r w:rsidRPr="00C743BF">
              <w:rPr>
                <w:b/>
                <w:color w:val="000000"/>
              </w:rPr>
              <w:t>занять</w:t>
            </w:r>
          </w:p>
        </w:tc>
      </w:tr>
      <w:tr w:rsidR="006E74DB" w:rsidRPr="00C743BF" w:rsidTr="00A50988">
        <w:trPr>
          <w:trHeight w:val="335"/>
        </w:trPr>
        <w:tc>
          <w:tcPr>
            <w:tcW w:w="4792" w:type="dxa"/>
            <w:tcMar>
              <w:top w:w="100" w:type="dxa"/>
              <w:left w:w="100" w:type="dxa"/>
              <w:bottom w:w="100" w:type="dxa"/>
              <w:right w:w="100" w:type="dxa"/>
            </w:tcMar>
          </w:tcPr>
          <w:p w:rsidR="006E74DB" w:rsidRPr="00140676" w:rsidRDefault="00140676" w:rsidP="00140676">
            <w:pPr>
              <w:tabs>
                <w:tab w:val="left" w:pos="8505"/>
              </w:tabs>
              <w:snapToGrid w:val="0"/>
              <w:rPr>
                <w:color w:val="1D1B11"/>
                <w:lang w:val="uk-UA"/>
              </w:rPr>
            </w:pPr>
            <w:r w:rsidRPr="00E572E8">
              <w:rPr>
                <w:bCs/>
              </w:rPr>
              <w:t xml:space="preserve">Планування та розроблення системи уроків з літератури в </w:t>
            </w:r>
            <w:r>
              <w:rPr>
                <w:bCs/>
                <w:lang w:val="uk-UA"/>
              </w:rPr>
              <w:t>5– 9 класах ЗСО</w:t>
            </w:r>
          </w:p>
        </w:tc>
        <w:tc>
          <w:tcPr>
            <w:tcW w:w="5414" w:type="dxa"/>
            <w:vAlign w:val="center"/>
          </w:tcPr>
          <w:p w:rsidR="00140676" w:rsidRPr="00E572E8" w:rsidRDefault="00140676" w:rsidP="00A0325D">
            <w:pPr>
              <w:numPr>
                <w:ilvl w:val="0"/>
                <w:numId w:val="30"/>
              </w:numPr>
              <w:ind w:left="360"/>
              <w:jc w:val="both"/>
              <w:rPr>
                <w:bCs/>
              </w:rPr>
            </w:pPr>
            <w:r w:rsidRPr="00E572E8">
              <w:rPr>
                <w:bCs/>
              </w:rPr>
              <w:t xml:space="preserve">Концепція </w:t>
            </w:r>
            <w:proofErr w:type="gramStart"/>
            <w:r w:rsidRPr="00E572E8">
              <w:rPr>
                <w:bCs/>
              </w:rPr>
              <w:t>л</w:t>
            </w:r>
            <w:proofErr w:type="gramEnd"/>
            <w:r w:rsidRPr="00E572E8">
              <w:rPr>
                <w:bCs/>
              </w:rPr>
              <w:t>ітературної освіти та Державний стандарт літературної освіти в школах України.</w:t>
            </w:r>
          </w:p>
          <w:p w:rsidR="006E74DB" w:rsidRPr="00140676" w:rsidRDefault="00140676" w:rsidP="006E74DB">
            <w:pPr>
              <w:pStyle w:val="a3"/>
              <w:ind w:left="360"/>
              <w:jc w:val="both"/>
              <w:rPr>
                <w:color w:val="000000"/>
                <w:kern w:val="24"/>
                <w:lang w:val="uk-UA"/>
              </w:rPr>
            </w:pPr>
            <w:r>
              <w:rPr>
                <w:color w:val="000000"/>
                <w:kern w:val="24"/>
                <w:lang w:val="uk-UA"/>
              </w:rPr>
              <w:t>Шкільні програми.</w:t>
            </w:r>
            <w:r w:rsidR="00A0325D">
              <w:rPr>
                <w:color w:val="000000"/>
                <w:kern w:val="24"/>
                <w:lang w:val="uk-UA"/>
              </w:rPr>
              <w:t xml:space="preserve"> Зарубіжна література. 5– 9 класи.</w:t>
            </w:r>
          </w:p>
        </w:tc>
      </w:tr>
      <w:tr w:rsidR="006E74DB" w:rsidRPr="00C743BF" w:rsidTr="00A50988">
        <w:trPr>
          <w:trHeight w:val="335"/>
        </w:trPr>
        <w:tc>
          <w:tcPr>
            <w:tcW w:w="4792" w:type="dxa"/>
            <w:tcMar>
              <w:top w:w="100" w:type="dxa"/>
              <w:left w:w="100" w:type="dxa"/>
              <w:bottom w:w="100" w:type="dxa"/>
              <w:right w:w="100" w:type="dxa"/>
            </w:tcMar>
          </w:tcPr>
          <w:p w:rsidR="006E74DB" w:rsidRPr="00C743BF" w:rsidRDefault="00140676" w:rsidP="00A50988">
            <w:pPr>
              <w:pStyle w:val="1"/>
              <w:snapToGrid w:val="0"/>
              <w:spacing w:line="240" w:lineRule="auto"/>
              <w:jc w:val="both"/>
              <w:rPr>
                <w:bCs/>
                <w:color w:val="1D1B11"/>
                <w:sz w:val="24"/>
              </w:rPr>
            </w:pPr>
            <w:r>
              <w:rPr>
                <w:bCs/>
                <w:color w:val="1D1B11"/>
                <w:sz w:val="24"/>
              </w:rPr>
              <w:t>Аналіз чинних підручників для 5–9 класів</w:t>
            </w:r>
          </w:p>
        </w:tc>
        <w:tc>
          <w:tcPr>
            <w:tcW w:w="5414" w:type="dxa"/>
            <w:vAlign w:val="center"/>
          </w:tcPr>
          <w:p w:rsidR="00140676" w:rsidRPr="00E572E8" w:rsidRDefault="00140676" w:rsidP="00A0325D">
            <w:pPr>
              <w:numPr>
                <w:ilvl w:val="0"/>
                <w:numId w:val="26"/>
              </w:numPr>
              <w:jc w:val="both"/>
            </w:pPr>
            <w:r w:rsidRPr="00E572E8">
              <w:t xml:space="preserve">Аналіз </w:t>
            </w:r>
            <w:proofErr w:type="gramStart"/>
            <w:r w:rsidRPr="00E572E8">
              <w:t>п</w:t>
            </w:r>
            <w:proofErr w:type="gramEnd"/>
            <w:r w:rsidRPr="00E572E8">
              <w:t>ідручників для середніх класів. Принципи побудови підручників.</w:t>
            </w:r>
          </w:p>
          <w:p w:rsidR="00140676" w:rsidRPr="00E572E8" w:rsidRDefault="00140676" w:rsidP="00A0325D">
            <w:pPr>
              <w:numPr>
                <w:ilvl w:val="0"/>
                <w:numId w:val="26"/>
              </w:numPr>
              <w:jc w:val="both"/>
            </w:pPr>
            <w:proofErr w:type="gramStart"/>
            <w:r w:rsidRPr="00E572E8">
              <w:t>П</w:t>
            </w:r>
            <w:proofErr w:type="gramEnd"/>
            <w:r w:rsidRPr="00E572E8">
              <w:t>ідручники й хрестоматії для старших класів.</w:t>
            </w:r>
          </w:p>
          <w:p w:rsidR="00140676" w:rsidRPr="00E572E8" w:rsidRDefault="00140676" w:rsidP="00A0325D">
            <w:pPr>
              <w:numPr>
                <w:ilvl w:val="0"/>
                <w:numId w:val="26"/>
              </w:numPr>
              <w:jc w:val="both"/>
            </w:pPr>
            <w:r w:rsidRPr="00E572E8">
              <w:t xml:space="preserve">Аналітичний огляд діючих шкільних </w:t>
            </w:r>
            <w:proofErr w:type="gramStart"/>
            <w:r w:rsidRPr="00E572E8">
              <w:t>п</w:t>
            </w:r>
            <w:proofErr w:type="gramEnd"/>
            <w:r w:rsidRPr="00E572E8">
              <w:t>ідручників, хрестоматій за планом:</w:t>
            </w:r>
          </w:p>
          <w:p w:rsidR="00140676" w:rsidRPr="00E572E8" w:rsidRDefault="00140676" w:rsidP="00A0325D">
            <w:pPr>
              <w:numPr>
                <w:ilvl w:val="0"/>
                <w:numId w:val="27"/>
              </w:numPr>
              <w:jc w:val="both"/>
            </w:pPr>
            <w:r w:rsidRPr="00E572E8">
              <w:t xml:space="preserve">автори </w:t>
            </w:r>
            <w:proofErr w:type="gramStart"/>
            <w:r w:rsidRPr="00E572E8">
              <w:t>п</w:t>
            </w:r>
            <w:proofErr w:type="gramEnd"/>
            <w:r w:rsidRPr="00E572E8">
              <w:t>ідручника;</w:t>
            </w:r>
          </w:p>
          <w:p w:rsidR="00140676" w:rsidRPr="00E572E8" w:rsidRDefault="00140676" w:rsidP="00A0325D">
            <w:pPr>
              <w:numPr>
                <w:ilvl w:val="0"/>
                <w:numId w:val="27"/>
              </w:numPr>
              <w:jc w:val="both"/>
            </w:pPr>
            <w:r w:rsidRPr="00E572E8">
              <w:lastRenderedPageBreak/>
              <w:t>призначення книги;</w:t>
            </w:r>
          </w:p>
          <w:p w:rsidR="00140676" w:rsidRPr="00E572E8" w:rsidRDefault="00140676" w:rsidP="00A0325D">
            <w:pPr>
              <w:numPr>
                <w:ilvl w:val="0"/>
                <w:numId w:val="27"/>
              </w:numPr>
              <w:jc w:val="both"/>
            </w:pPr>
            <w:r w:rsidRPr="00E572E8">
              <w:t>змі</w:t>
            </w:r>
            <w:proofErr w:type="gramStart"/>
            <w:r w:rsidRPr="00E572E8">
              <w:t>ст</w:t>
            </w:r>
            <w:proofErr w:type="gramEnd"/>
            <w:r w:rsidRPr="00E572E8">
              <w:t xml:space="preserve"> і структура;</w:t>
            </w:r>
          </w:p>
          <w:p w:rsidR="00140676" w:rsidRPr="00E572E8" w:rsidRDefault="00140676" w:rsidP="00A0325D">
            <w:pPr>
              <w:numPr>
                <w:ilvl w:val="0"/>
                <w:numId w:val="27"/>
              </w:numPr>
              <w:jc w:val="both"/>
            </w:pPr>
            <w:r w:rsidRPr="00E572E8">
              <w:t>передбачення шляхів вивчення художніх творі</w:t>
            </w:r>
            <w:proofErr w:type="gramStart"/>
            <w:r w:rsidRPr="00E572E8">
              <w:t>в</w:t>
            </w:r>
            <w:proofErr w:type="gramEnd"/>
            <w:r w:rsidRPr="00E572E8">
              <w:t>;</w:t>
            </w:r>
          </w:p>
          <w:p w:rsidR="00140676" w:rsidRPr="00E572E8" w:rsidRDefault="00140676" w:rsidP="00A0325D">
            <w:pPr>
              <w:numPr>
                <w:ilvl w:val="0"/>
                <w:numId w:val="27"/>
              </w:numPr>
              <w:jc w:val="both"/>
            </w:pPr>
            <w:r w:rsidRPr="00E572E8">
              <w:t>характер ілюстративного матеріалу;</w:t>
            </w:r>
          </w:p>
          <w:p w:rsidR="00140676" w:rsidRPr="00E572E8" w:rsidRDefault="00140676" w:rsidP="00A0325D">
            <w:pPr>
              <w:numPr>
                <w:ilvl w:val="0"/>
                <w:numId w:val="27"/>
              </w:numPr>
              <w:jc w:val="both"/>
            </w:pPr>
            <w:r w:rsidRPr="00E572E8">
              <w:t>естетика оформлення.</w:t>
            </w:r>
          </w:p>
          <w:p w:rsidR="006E74DB" w:rsidRPr="00C743BF" w:rsidRDefault="006E74DB" w:rsidP="00140676">
            <w:pPr>
              <w:pStyle w:val="a3"/>
              <w:rPr>
                <w:color w:val="000000"/>
                <w:kern w:val="24"/>
              </w:rPr>
            </w:pPr>
          </w:p>
        </w:tc>
      </w:tr>
      <w:tr w:rsidR="006E74DB" w:rsidRPr="00C743BF" w:rsidTr="00A50988">
        <w:trPr>
          <w:trHeight w:val="335"/>
        </w:trPr>
        <w:tc>
          <w:tcPr>
            <w:tcW w:w="4792" w:type="dxa"/>
            <w:tcMar>
              <w:top w:w="100" w:type="dxa"/>
              <w:left w:w="100" w:type="dxa"/>
              <w:bottom w:w="100" w:type="dxa"/>
              <w:right w:w="100" w:type="dxa"/>
            </w:tcMar>
          </w:tcPr>
          <w:p w:rsidR="006E74DB" w:rsidRPr="00C743BF" w:rsidRDefault="00140676" w:rsidP="00614342">
            <w:pPr>
              <w:snapToGrid w:val="0"/>
              <w:rPr>
                <w:color w:val="1D1B11"/>
                <w:lang w:val="uk-UA"/>
              </w:rPr>
            </w:pPr>
            <w:r w:rsidRPr="00C743BF">
              <w:rPr>
                <w:bCs/>
                <w:color w:val="1D1B11"/>
              </w:rPr>
              <w:lastRenderedPageBreak/>
              <w:t xml:space="preserve">Методи та прийоми навчання навчання на уроках </w:t>
            </w:r>
            <w:r w:rsidR="00614342">
              <w:rPr>
                <w:bCs/>
                <w:color w:val="1D1B11"/>
                <w:lang w:val="uk-UA"/>
              </w:rPr>
              <w:t>української</w:t>
            </w:r>
            <w:r w:rsidRPr="00C743BF">
              <w:rPr>
                <w:bCs/>
                <w:color w:val="1D1B11"/>
              </w:rPr>
              <w:t xml:space="preserve"> літератури</w:t>
            </w:r>
            <w:r w:rsidRPr="00C743BF">
              <w:rPr>
                <w:color w:val="1D1B11"/>
                <w:lang w:val="uk-UA"/>
              </w:rPr>
              <w:t xml:space="preserve"> </w:t>
            </w:r>
            <w:r w:rsidR="006E74DB" w:rsidRPr="00C743BF">
              <w:rPr>
                <w:color w:val="1D1B11"/>
                <w:lang w:val="uk-UA"/>
              </w:rPr>
              <w:t>Типологія уроків літератури</w:t>
            </w:r>
          </w:p>
        </w:tc>
        <w:tc>
          <w:tcPr>
            <w:tcW w:w="5414" w:type="dxa"/>
            <w:vAlign w:val="center"/>
          </w:tcPr>
          <w:p w:rsidR="006E74DB" w:rsidRPr="00C743BF" w:rsidRDefault="006E74DB" w:rsidP="00A0325D">
            <w:pPr>
              <w:numPr>
                <w:ilvl w:val="0"/>
                <w:numId w:val="8"/>
              </w:numPr>
              <w:shd w:val="clear" w:color="auto" w:fill="FFFFFF"/>
              <w:autoSpaceDE w:val="0"/>
              <w:autoSpaceDN w:val="0"/>
              <w:adjustRightInd w:val="0"/>
              <w:jc w:val="both"/>
              <w:rPr>
                <w:color w:val="000000"/>
                <w:lang w:val="uk-UA"/>
              </w:rPr>
            </w:pPr>
            <w:r w:rsidRPr="00C743BF">
              <w:rPr>
                <w:color w:val="000000"/>
                <w:lang w:val="uk-UA"/>
              </w:rPr>
              <w:t>Проблема типології уроків літератури.</w:t>
            </w:r>
          </w:p>
          <w:p w:rsidR="006E74DB" w:rsidRPr="00C743BF" w:rsidRDefault="006E74DB" w:rsidP="00A0325D">
            <w:pPr>
              <w:numPr>
                <w:ilvl w:val="0"/>
                <w:numId w:val="8"/>
              </w:numPr>
              <w:shd w:val="clear" w:color="auto" w:fill="FFFFFF"/>
              <w:autoSpaceDE w:val="0"/>
              <w:autoSpaceDN w:val="0"/>
              <w:adjustRightInd w:val="0"/>
              <w:jc w:val="both"/>
              <w:rPr>
                <w:color w:val="000000"/>
                <w:lang w:val="uk-UA"/>
              </w:rPr>
            </w:pPr>
            <w:r w:rsidRPr="00C743BF">
              <w:rPr>
                <w:color w:val="000000"/>
                <w:lang w:val="uk-UA"/>
              </w:rPr>
              <w:t>Шляхи підвищення ефективності уроку літератури.</w:t>
            </w:r>
          </w:p>
          <w:p w:rsidR="006E74DB" w:rsidRPr="00C743BF" w:rsidRDefault="006E74DB" w:rsidP="00A0325D">
            <w:pPr>
              <w:numPr>
                <w:ilvl w:val="0"/>
                <w:numId w:val="8"/>
              </w:numPr>
              <w:shd w:val="clear" w:color="auto" w:fill="FFFFFF"/>
              <w:autoSpaceDE w:val="0"/>
              <w:autoSpaceDN w:val="0"/>
              <w:adjustRightInd w:val="0"/>
              <w:jc w:val="both"/>
              <w:rPr>
                <w:color w:val="000000"/>
                <w:lang w:val="uk-UA"/>
              </w:rPr>
            </w:pPr>
            <w:r w:rsidRPr="00C743BF">
              <w:rPr>
                <w:color w:val="000000"/>
                <w:lang w:val="uk-UA"/>
              </w:rPr>
              <w:t>Особливості уроків позакласного читання.</w:t>
            </w:r>
          </w:p>
          <w:p w:rsidR="006E74DB" w:rsidRPr="00C743BF" w:rsidRDefault="006E74DB" w:rsidP="00A0325D">
            <w:pPr>
              <w:pStyle w:val="a3"/>
              <w:numPr>
                <w:ilvl w:val="0"/>
                <w:numId w:val="8"/>
              </w:numPr>
              <w:tabs>
                <w:tab w:val="num" w:pos="360"/>
              </w:tabs>
              <w:rPr>
                <w:kern w:val="24"/>
              </w:rPr>
            </w:pPr>
            <w:r w:rsidRPr="00C743BF">
              <w:rPr>
                <w:color w:val="000000"/>
                <w:lang w:val="uk-UA"/>
              </w:rPr>
              <w:t>Етапи підготовки і планування уроків зарубіжної літератури.</w:t>
            </w:r>
          </w:p>
        </w:tc>
      </w:tr>
      <w:tr w:rsidR="006E74DB" w:rsidRPr="00C743BF" w:rsidTr="00A50988">
        <w:trPr>
          <w:trHeight w:val="335"/>
        </w:trPr>
        <w:tc>
          <w:tcPr>
            <w:tcW w:w="4792" w:type="dxa"/>
            <w:tcMar>
              <w:top w:w="100" w:type="dxa"/>
              <w:left w:w="100" w:type="dxa"/>
              <w:bottom w:w="100" w:type="dxa"/>
              <w:right w:w="100" w:type="dxa"/>
            </w:tcMar>
          </w:tcPr>
          <w:p w:rsidR="006E74DB" w:rsidRPr="00140676" w:rsidRDefault="00140676" w:rsidP="00A50988">
            <w:pPr>
              <w:tabs>
                <w:tab w:val="left" w:pos="8505"/>
              </w:tabs>
              <w:snapToGrid w:val="0"/>
              <w:rPr>
                <w:bCs/>
                <w:color w:val="1D1B11"/>
                <w:lang w:val="uk-UA"/>
              </w:rPr>
            </w:pPr>
            <w:r>
              <w:rPr>
                <w:bCs/>
                <w:color w:val="1D1B11"/>
                <w:lang w:val="uk-UA"/>
              </w:rPr>
              <w:t>Огляд літературних статей ж. «Дивослово»</w:t>
            </w:r>
          </w:p>
        </w:tc>
        <w:tc>
          <w:tcPr>
            <w:tcW w:w="5414" w:type="dxa"/>
          </w:tcPr>
          <w:p w:rsidR="00140676" w:rsidRPr="00E572E8" w:rsidRDefault="00140676" w:rsidP="00A0325D">
            <w:pPr>
              <w:pStyle w:val="a3"/>
              <w:numPr>
                <w:ilvl w:val="0"/>
                <w:numId w:val="31"/>
              </w:numPr>
              <w:jc w:val="both"/>
            </w:pPr>
            <w:r w:rsidRPr="00E572E8">
              <w:t xml:space="preserve">Полеміка навколо питань викладання літератури </w:t>
            </w:r>
            <w:proofErr w:type="gramStart"/>
            <w:r w:rsidRPr="00E572E8">
              <w:t>в</w:t>
            </w:r>
            <w:proofErr w:type="gramEnd"/>
            <w:r w:rsidRPr="00E572E8">
              <w:t xml:space="preserve"> школі.</w:t>
            </w:r>
          </w:p>
          <w:p w:rsidR="00140676" w:rsidRPr="00E572E8" w:rsidRDefault="00140676" w:rsidP="00A0325D">
            <w:pPr>
              <w:pStyle w:val="a3"/>
              <w:numPr>
                <w:ilvl w:val="0"/>
                <w:numId w:val="31"/>
              </w:numPr>
              <w:jc w:val="both"/>
            </w:pPr>
            <w:r w:rsidRPr="00E572E8">
              <w:t>Виділити статті, присвячені новим іменам у шкільній програмі.</w:t>
            </w:r>
          </w:p>
          <w:p w:rsidR="00140676" w:rsidRPr="00E572E8" w:rsidRDefault="00140676" w:rsidP="00A0325D">
            <w:pPr>
              <w:pStyle w:val="a3"/>
              <w:numPr>
                <w:ilvl w:val="0"/>
                <w:numId w:val="31"/>
              </w:numPr>
              <w:jc w:val="both"/>
            </w:pPr>
            <w:r w:rsidRPr="00E572E8">
              <w:t xml:space="preserve">Розглянути статті, присвячені проблемам аналізу художнього твору </w:t>
            </w:r>
            <w:proofErr w:type="gramStart"/>
            <w:r w:rsidRPr="00E572E8">
              <w:t>в</w:t>
            </w:r>
            <w:proofErr w:type="gramEnd"/>
            <w:r w:rsidRPr="00E572E8">
              <w:t xml:space="preserve"> школі.</w:t>
            </w:r>
          </w:p>
          <w:p w:rsidR="00140676" w:rsidRPr="00E572E8" w:rsidRDefault="00140676" w:rsidP="00A0325D">
            <w:pPr>
              <w:pStyle w:val="a3"/>
              <w:numPr>
                <w:ilvl w:val="0"/>
                <w:numId w:val="31"/>
              </w:numPr>
              <w:jc w:val="both"/>
            </w:pPr>
            <w:r w:rsidRPr="00E572E8">
              <w:t xml:space="preserve">Дати рецензію на одну статтю з методики. </w:t>
            </w:r>
          </w:p>
          <w:p w:rsidR="006E74DB" w:rsidRPr="00C743BF" w:rsidRDefault="006E74DB" w:rsidP="00140676">
            <w:pPr>
              <w:pStyle w:val="a3"/>
              <w:jc w:val="both"/>
              <w:rPr>
                <w:caps/>
                <w:color w:val="000000"/>
                <w:lang w:val="uk-UA"/>
              </w:rPr>
            </w:pPr>
          </w:p>
        </w:tc>
      </w:tr>
      <w:tr w:rsidR="006E74DB" w:rsidRPr="00C743BF" w:rsidTr="00A50988">
        <w:trPr>
          <w:trHeight w:val="335"/>
        </w:trPr>
        <w:tc>
          <w:tcPr>
            <w:tcW w:w="4792" w:type="dxa"/>
            <w:tcMar>
              <w:top w:w="100" w:type="dxa"/>
              <w:left w:w="100" w:type="dxa"/>
              <w:bottom w:w="100" w:type="dxa"/>
              <w:right w:w="100" w:type="dxa"/>
            </w:tcMar>
          </w:tcPr>
          <w:p w:rsidR="00140676" w:rsidRDefault="00140676" w:rsidP="00A50988">
            <w:pPr>
              <w:tabs>
                <w:tab w:val="left" w:pos="8505"/>
              </w:tabs>
              <w:snapToGrid w:val="0"/>
              <w:rPr>
                <w:bCs/>
                <w:color w:val="1D1B11"/>
                <w:lang w:val="uk-UA"/>
              </w:rPr>
            </w:pPr>
            <w:r w:rsidRPr="00E572E8">
              <w:t xml:space="preserve">Дидактично-методичні вимоги </w:t>
            </w:r>
            <w:proofErr w:type="gramStart"/>
            <w:r w:rsidRPr="00E572E8">
              <w:t>до</w:t>
            </w:r>
            <w:proofErr w:type="gramEnd"/>
            <w:r w:rsidRPr="00E572E8">
              <w:t xml:space="preserve"> уроку літератури</w:t>
            </w:r>
          </w:p>
          <w:p w:rsidR="00140676" w:rsidRDefault="00140676" w:rsidP="00A50988">
            <w:pPr>
              <w:tabs>
                <w:tab w:val="left" w:pos="8505"/>
              </w:tabs>
              <w:snapToGrid w:val="0"/>
              <w:rPr>
                <w:bCs/>
                <w:color w:val="1D1B11"/>
                <w:lang w:val="uk-UA"/>
              </w:rPr>
            </w:pPr>
          </w:p>
          <w:p w:rsidR="00140676" w:rsidRDefault="00140676" w:rsidP="00A50988">
            <w:pPr>
              <w:tabs>
                <w:tab w:val="left" w:pos="8505"/>
              </w:tabs>
              <w:snapToGrid w:val="0"/>
              <w:rPr>
                <w:bCs/>
                <w:color w:val="1D1B11"/>
                <w:lang w:val="uk-UA"/>
              </w:rPr>
            </w:pPr>
          </w:p>
          <w:p w:rsidR="00140676" w:rsidRDefault="00140676" w:rsidP="00A50988">
            <w:pPr>
              <w:tabs>
                <w:tab w:val="left" w:pos="8505"/>
              </w:tabs>
              <w:snapToGrid w:val="0"/>
              <w:rPr>
                <w:bCs/>
                <w:color w:val="1D1B11"/>
                <w:lang w:val="uk-UA"/>
              </w:rPr>
            </w:pPr>
          </w:p>
          <w:p w:rsidR="00140676" w:rsidRDefault="00140676" w:rsidP="00A50988">
            <w:pPr>
              <w:tabs>
                <w:tab w:val="left" w:pos="8505"/>
              </w:tabs>
              <w:snapToGrid w:val="0"/>
              <w:rPr>
                <w:bCs/>
                <w:color w:val="1D1B11"/>
                <w:lang w:val="uk-UA"/>
              </w:rPr>
            </w:pPr>
          </w:p>
          <w:p w:rsidR="00140676" w:rsidRDefault="00140676" w:rsidP="00A50988">
            <w:pPr>
              <w:tabs>
                <w:tab w:val="left" w:pos="8505"/>
              </w:tabs>
              <w:snapToGrid w:val="0"/>
              <w:rPr>
                <w:bCs/>
                <w:color w:val="1D1B11"/>
                <w:lang w:val="uk-UA"/>
              </w:rPr>
            </w:pPr>
          </w:p>
          <w:p w:rsidR="00140676" w:rsidRDefault="00140676" w:rsidP="00A50988">
            <w:pPr>
              <w:tabs>
                <w:tab w:val="left" w:pos="8505"/>
              </w:tabs>
              <w:snapToGrid w:val="0"/>
              <w:rPr>
                <w:bCs/>
                <w:color w:val="1D1B11"/>
                <w:lang w:val="uk-UA"/>
              </w:rPr>
            </w:pPr>
          </w:p>
          <w:p w:rsidR="006E74DB" w:rsidRPr="00C743BF" w:rsidRDefault="006E74DB" w:rsidP="00A50988">
            <w:pPr>
              <w:tabs>
                <w:tab w:val="left" w:pos="8505"/>
              </w:tabs>
              <w:snapToGrid w:val="0"/>
              <w:rPr>
                <w:bCs/>
                <w:color w:val="1D1B11"/>
              </w:rPr>
            </w:pPr>
          </w:p>
        </w:tc>
        <w:tc>
          <w:tcPr>
            <w:tcW w:w="5414" w:type="dxa"/>
          </w:tcPr>
          <w:p w:rsidR="00140676" w:rsidRPr="00E572E8" w:rsidRDefault="00140676" w:rsidP="00A0325D">
            <w:pPr>
              <w:numPr>
                <w:ilvl w:val="0"/>
                <w:numId w:val="32"/>
              </w:numPr>
              <w:jc w:val="both"/>
            </w:pPr>
            <w:r w:rsidRPr="00E572E8">
              <w:t>З’ясування основних завдань, змісту сучасного уроку.</w:t>
            </w:r>
          </w:p>
          <w:p w:rsidR="00140676" w:rsidRPr="00E572E8" w:rsidRDefault="00140676" w:rsidP="00A0325D">
            <w:pPr>
              <w:numPr>
                <w:ilvl w:val="0"/>
                <w:numId w:val="32"/>
              </w:numPr>
              <w:jc w:val="both"/>
            </w:pPr>
            <w:r w:rsidRPr="00E572E8">
              <w:t>Науковість, оптимальність змісту та виховний потенці</w:t>
            </w:r>
            <w:proofErr w:type="gramStart"/>
            <w:r w:rsidRPr="00E572E8">
              <w:t>ал</w:t>
            </w:r>
            <w:proofErr w:type="gramEnd"/>
            <w:r w:rsidRPr="00E572E8">
              <w:t xml:space="preserve"> уроку.</w:t>
            </w:r>
          </w:p>
          <w:p w:rsidR="00140676" w:rsidRPr="00E572E8" w:rsidRDefault="00140676" w:rsidP="00A0325D">
            <w:pPr>
              <w:numPr>
                <w:ilvl w:val="0"/>
                <w:numId w:val="32"/>
              </w:numPr>
              <w:jc w:val="both"/>
            </w:pPr>
            <w:r w:rsidRPr="00E572E8">
              <w:t>Обговорення схеми аналізу уроку української літератури.</w:t>
            </w:r>
          </w:p>
          <w:p w:rsidR="00140676" w:rsidRPr="00140676" w:rsidRDefault="00140676" w:rsidP="00140676">
            <w:pPr>
              <w:pStyle w:val="a3"/>
              <w:jc w:val="both"/>
              <w:rPr>
                <w:color w:val="171717" w:themeColor="background2" w:themeShade="1A"/>
              </w:rPr>
            </w:pP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Основні етапи роботи над літературно-художнім твором.</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Підготовка учнів до сприймання твору:</w:t>
            </w:r>
          </w:p>
          <w:p w:rsidR="006E74DB" w:rsidRPr="00C743BF" w:rsidRDefault="006E74DB" w:rsidP="00614342">
            <w:pPr>
              <w:pStyle w:val="a3"/>
              <w:jc w:val="both"/>
              <w:rPr>
                <w:color w:val="171717" w:themeColor="background2" w:themeShade="1A"/>
                <w:lang w:val="uk-UA"/>
              </w:rPr>
            </w:pPr>
            <w:r w:rsidRPr="00C743BF">
              <w:rPr>
                <w:color w:val="171717" w:themeColor="background2" w:themeShade="1A"/>
                <w:lang w:val="uk-UA"/>
              </w:rPr>
              <w:t>а) значення вступних занять;</w:t>
            </w:r>
          </w:p>
          <w:p w:rsidR="006E74DB" w:rsidRPr="00C743BF" w:rsidRDefault="006E74DB" w:rsidP="00614342">
            <w:pPr>
              <w:pStyle w:val="a3"/>
              <w:jc w:val="both"/>
              <w:rPr>
                <w:color w:val="171717" w:themeColor="background2" w:themeShade="1A"/>
                <w:lang w:val="uk-UA"/>
              </w:rPr>
            </w:pPr>
            <w:r w:rsidRPr="00C743BF">
              <w:rPr>
                <w:color w:val="171717" w:themeColor="background2" w:themeShade="1A"/>
                <w:lang w:val="uk-UA"/>
              </w:rPr>
              <w:t>б) види, форми проведення вступних занять.</w:t>
            </w:r>
          </w:p>
          <w:p w:rsidR="006E74DB" w:rsidRPr="00C743BF" w:rsidRDefault="006E74DB" w:rsidP="00614342">
            <w:pPr>
              <w:pStyle w:val="a3"/>
              <w:jc w:val="both"/>
              <w:rPr>
                <w:color w:val="171717" w:themeColor="background2" w:themeShade="1A"/>
                <w:lang w:val="uk-UA"/>
              </w:rPr>
            </w:pPr>
            <w:r w:rsidRPr="00C743BF">
              <w:rPr>
                <w:color w:val="171717" w:themeColor="background2" w:themeShade="1A"/>
                <w:lang w:val="uk-UA"/>
              </w:rPr>
              <w:t>в) особливості вступних занять у середніх та старших класах.</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Ознайомлення з літературно-художнім текстом. Читання твору і його види.</w:t>
            </w:r>
          </w:p>
          <w:p w:rsidR="006E74DB" w:rsidRPr="00C743BF" w:rsidRDefault="006E74DB" w:rsidP="00A0325D">
            <w:pPr>
              <w:pStyle w:val="a3"/>
              <w:numPr>
                <w:ilvl w:val="0"/>
                <w:numId w:val="28"/>
              </w:numPr>
              <w:jc w:val="both"/>
              <w:rPr>
                <w:color w:val="171717" w:themeColor="background2" w:themeShade="1A"/>
                <w:lang w:val="uk-UA"/>
              </w:rPr>
            </w:pPr>
            <w:r w:rsidRPr="00C743BF">
              <w:rPr>
                <w:color w:val="171717" w:themeColor="background2" w:themeShade="1A"/>
                <w:lang w:val="uk-UA"/>
              </w:rPr>
              <w:t>Аналіз художнього твору.</w:t>
            </w:r>
          </w:p>
          <w:p w:rsidR="006E74DB" w:rsidRPr="00C743BF" w:rsidRDefault="006E74DB" w:rsidP="00A0325D">
            <w:pPr>
              <w:pStyle w:val="a3"/>
              <w:numPr>
                <w:ilvl w:val="0"/>
                <w:numId w:val="28"/>
              </w:numPr>
              <w:jc w:val="both"/>
              <w:rPr>
                <w:caps/>
                <w:color w:val="000000"/>
              </w:rPr>
            </w:pPr>
            <w:r w:rsidRPr="00C743BF">
              <w:rPr>
                <w:color w:val="171717" w:themeColor="background2" w:themeShade="1A"/>
                <w:lang w:val="uk-UA"/>
              </w:rPr>
              <w:t>Підсумкові заняття та методичні рекомендації до них.</w:t>
            </w:r>
          </w:p>
        </w:tc>
      </w:tr>
      <w:tr w:rsidR="006E74DB" w:rsidRPr="00C743BF" w:rsidTr="00A50988">
        <w:trPr>
          <w:trHeight w:val="335"/>
        </w:trPr>
        <w:tc>
          <w:tcPr>
            <w:tcW w:w="4792" w:type="dxa"/>
            <w:tcMar>
              <w:top w:w="100" w:type="dxa"/>
              <w:left w:w="100" w:type="dxa"/>
              <w:bottom w:w="100" w:type="dxa"/>
              <w:right w:w="100" w:type="dxa"/>
            </w:tcMar>
          </w:tcPr>
          <w:p w:rsidR="006E74DB" w:rsidRPr="002467A0" w:rsidRDefault="002467A0" w:rsidP="00A50988">
            <w:pPr>
              <w:snapToGrid w:val="0"/>
              <w:rPr>
                <w:bCs/>
                <w:color w:val="1D1B11"/>
                <w:lang w:val="uk-UA"/>
              </w:rPr>
            </w:pPr>
            <w:r w:rsidRPr="002467A0">
              <w:t xml:space="preserve">Види вступних занять до вивчення художнього твору </w:t>
            </w:r>
            <w:proofErr w:type="gramStart"/>
            <w:r w:rsidRPr="002467A0">
              <w:t>в</w:t>
            </w:r>
            <w:proofErr w:type="gramEnd"/>
            <w:r w:rsidRPr="002467A0">
              <w:t xml:space="preserve"> школі</w:t>
            </w:r>
          </w:p>
        </w:tc>
        <w:tc>
          <w:tcPr>
            <w:tcW w:w="5414" w:type="dxa"/>
            <w:vAlign w:val="center"/>
          </w:tcPr>
          <w:p w:rsidR="002467A0" w:rsidRPr="00E572E8" w:rsidRDefault="002467A0" w:rsidP="00A0325D">
            <w:pPr>
              <w:numPr>
                <w:ilvl w:val="0"/>
                <w:numId w:val="33"/>
              </w:numPr>
              <w:jc w:val="both"/>
              <w:rPr>
                <w:bCs/>
              </w:rPr>
            </w:pPr>
            <w:r w:rsidRPr="00E572E8">
              <w:rPr>
                <w:bCs/>
              </w:rPr>
              <w:t xml:space="preserve">Мета, завдання вступних занять на уроках </w:t>
            </w:r>
            <w:proofErr w:type="gramStart"/>
            <w:r w:rsidRPr="00E572E8">
              <w:rPr>
                <w:bCs/>
              </w:rPr>
              <w:t>л</w:t>
            </w:r>
            <w:proofErr w:type="gramEnd"/>
            <w:r w:rsidRPr="00E572E8">
              <w:rPr>
                <w:bCs/>
              </w:rPr>
              <w:t>ітератури.</w:t>
            </w:r>
          </w:p>
          <w:p w:rsidR="002467A0" w:rsidRPr="00E572E8" w:rsidRDefault="002467A0" w:rsidP="00A0325D">
            <w:pPr>
              <w:numPr>
                <w:ilvl w:val="0"/>
                <w:numId w:val="33"/>
              </w:numPr>
              <w:jc w:val="both"/>
              <w:rPr>
                <w:bCs/>
              </w:rPr>
            </w:pPr>
            <w:r w:rsidRPr="00E572E8">
              <w:rPr>
                <w:bCs/>
              </w:rPr>
              <w:t>Форми вступних занять.</w:t>
            </w:r>
          </w:p>
          <w:p w:rsidR="006E74DB" w:rsidRPr="002467A0" w:rsidRDefault="002467A0" w:rsidP="00A0325D">
            <w:pPr>
              <w:numPr>
                <w:ilvl w:val="0"/>
                <w:numId w:val="33"/>
              </w:numPr>
              <w:jc w:val="both"/>
              <w:rPr>
                <w:bCs/>
              </w:rPr>
            </w:pPr>
            <w:r w:rsidRPr="00E572E8">
              <w:rPr>
                <w:bCs/>
              </w:rPr>
              <w:t xml:space="preserve">Методичні рекомендації до проведення </w:t>
            </w:r>
            <w:r w:rsidRPr="00E572E8">
              <w:rPr>
                <w:bCs/>
              </w:rPr>
              <w:lastRenderedPageBreak/>
              <w:t>вступних занять у середніх класах.</w:t>
            </w:r>
          </w:p>
        </w:tc>
      </w:tr>
      <w:tr w:rsidR="006E74DB" w:rsidRPr="00C743BF" w:rsidTr="00A50988">
        <w:trPr>
          <w:trHeight w:val="335"/>
        </w:trPr>
        <w:tc>
          <w:tcPr>
            <w:tcW w:w="4792" w:type="dxa"/>
            <w:tcMar>
              <w:top w:w="100" w:type="dxa"/>
              <w:left w:w="100" w:type="dxa"/>
              <w:bottom w:w="100" w:type="dxa"/>
              <w:right w:w="100" w:type="dxa"/>
            </w:tcMar>
          </w:tcPr>
          <w:p w:rsidR="006E74DB" w:rsidRPr="00C743BF" w:rsidRDefault="006E74DB" w:rsidP="00A50988">
            <w:pPr>
              <w:snapToGrid w:val="0"/>
              <w:rPr>
                <w:lang w:val="uk-UA"/>
              </w:rPr>
            </w:pPr>
            <w:r w:rsidRPr="00C743BF">
              <w:rPr>
                <w:lang w:val="uk-UA"/>
              </w:rPr>
              <w:lastRenderedPageBreak/>
              <w:t xml:space="preserve">Методологія аналізу ліричного твору в середній ланці </w:t>
            </w:r>
          </w:p>
        </w:tc>
        <w:tc>
          <w:tcPr>
            <w:tcW w:w="5414" w:type="dxa"/>
            <w:vAlign w:val="center"/>
          </w:tcPr>
          <w:p w:rsidR="002467A0" w:rsidRPr="00E572E8" w:rsidRDefault="002467A0" w:rsidP="00A0325D">
            <w:pPr>
              <w:numPr>
                <w:ilvl w:val="0"/>
                <w:numId w:val="34"/>
              </w:numPr>
              <w:jc w:val="both"/>
            </w:pPr>
            <w:proofErr w:type="gramStart"/>
            <w:r w:rsidRPr="00E572E8">
              <w:t>П</w:t>
            </w:r>
            <w:proofErr w:type="gramEnd"/>
            <w:r w:rsidRPr="00E572E8">
              <w:t>ідготовка учнів до аналізу художнього твору в школі.</w:t>
            </w:r>
          </w:p>
          <w:p w:rsidR="002467A0" w:rsidRPr="00E572E8" w:rsidRDefault="002467A0" w:rsidP="00A0325D">
            <w:pPr>
              <w:numPr>
                <w:ilvl w:val="0"/>
                <w:numId w:val="34"/>
              </w:numPr>
              <w:jc w:val="both"/>
            </w:pPr>
            <w:r w:rsidRPr="00E572E8">
              <w:t>Основні етапи аналізу художнього твору.</w:t>
            </w:r>
          </w:p>
          <w:p w:rsidR="002467A0" w:rsidRPr="002467A0" w:rsidRDefault="002467A0" w:rsidP="00A0325D">
            <w:pPr>
              <w:numPr>
                <w:ilvl w:val="0"/>
                <w:numId w:val="34"/>
              </w:numPr>
              <w:jc w:val="both"/>
            </w:pPr>
            <w:r w:rsidRPr="00E572E8">
              <w:t xml:space="preserve">Аналіз художнього твору </w:t>
            </w:r>
            <w:proofErr w:type="gramStart"/>
            <w:r w:rsidRPr="00E572E8">
              <w:t>в</w:t>
            </w:r>
            <w:proofErr w:type="gramEnd"/>
            <w:r w:rsidRPr="00E572E8">
              <w:t xml:space="preserve"> родовій специфіці.</w:t>
            </w:r>
          </w:p>
          <w:p w:rsidR="006E74DB" w:rsidRPr="002467A0" w:rsidRDefault="006E74DB" w:rsidP="00A0325D">
            <w:pPr>
              <w:pStyle w:val="a3"/>
              <w:numPr>
                <w:ilvl w:val="0"/>
                <w:numId w:val="34"/>
              </w:numPr>
              <w:rPr>
                <w:kern w:val="24"/>
                <w:lang w:val="uk-UA"/>
              </w:rPr>
            </w:pPr>
            <w:r w:rsidRPr="002467A0">
              <w:rPr>
                <w:kern w:val="24"/>
                <w:lang w:val="uk-UA"/>
              </w:rPr>
              <w:t>Особливості вивчення лірики в школі.</w:t>
            </w:r>
          </w:p>
          <w:p w:rsidR="006E74DB" w:rsidRPr="002467A0" w:rsidRDefault="006E74DB" w:rsidP="00A0325D">
            <w:pPr>
              <w:pStyle w:val="a3"/>
              <w:numPr>
                <w:ilvl w:val="0"/>
                <w:numId w:val="34"/>
              </w:numPr>
              <w:rPr>
                <w:kern w:val="24"/>
                <w:lang w:val="uk-UA"/>
              </w:rPr>
            </w:pPr>
            <w:r w:rsidRPr="002467A0">
              <w:rPr>
                <w:kern w:val="24"/>
                <w:lang w:val="uk-UA"/>
              </w:rPr>
              <w:t>Принципи аналізу ліричних творів.</w:t>
            </w:r>
          </w:p>
          <w:p w:rsidR="006E74DB" w:rsidRPr="002467A0" w:rsidRDefault="006E74DB" w:rsidP="00A0325D">
            <w:pPr>
              <w:pStyle w:val="a3"/>
              <w:numPr>
                <w:ilvl w:val="0"/>
                <w:numId w:val="34"/>
              </w:numPr>
              <w:rPr>
                <w:kern w:val="24"/>
                <w:lang w:val="uk-UA"/>
              </w:rPr>
            </w:pPr>
            <w:r w:rsidRPr="002467A0">
              <w:rPr>
                <w:kern w:val="24"/>
                <w:lang w:val="uk-UA"/>
              </w:rPr>
              <w:t>Методи, прийоми вивчення лірики у 5–9 класах.</w:t>
            </w:r>
          </w:p>
        </w:tc>
      </w:tr>
    </w:tbl>
    <w:p w:rsidR="006E74DB" w:rsidRDefault="006E74DB" w:rsidP="006E74DB">
      <w:pPr>
        <w:jc w:val="center"/>
        <w:rPr>
          <w:b/>
          <w:caps/>
          <w:color w:val="000000"/>
          <w:lang w:val="uk-UA"/>
        </w:rPr>
      </w:pPr>
    </w:p>
    <w:p w:rsidR="006E74DB" w:rsidRDefault="006E74DB" w:rsidP="006E74DB">
      <w:pPr>
        <w:jc w:val="center"/>
        <w:rPr>
          <w:b/>
          <w:caps/>
          <w:color w:val="000000"/>
          <w:lang w:val="uk-UA"/>
        </w:rPr>
      </w:pPr>
    </w:p>
    <w:p w:rsidR="006E74DB" w:rsidRPr="006E74DB" w:rsidRDefault="006E74DB" w:rsidP="006E74DB">
      <w:pPr>
        <w:jc w:val="center"/>
        <w:rPr>
          <w:b/>
          <w:caps/>
          <w:color w:val="000000"/>
          <w:lang w:val="uk-UA"/>
        </w:rPr>
      </w:pPr>
    </w:p>
    <w:p w:rsidR="00EF264A" w:rsidRPr="00C743BF" w:rsidRDefault="006E74DB" w:rsidP="00421632">
      <w:pPr>
        <w:jc w:val="center"/>
        <w:rPr>
          <w:b/>
          <w:caps/>
          <w:color w:val="000000"/>
        </w:rPr>
      </w:pPr>
      <w:r>
        <w:rPr>
          <w:b/>
          <w:caps/>
          <w:color w:val="000000"/>
        </w:rPr>
        <w:t>7.</w:t>
      </w:r>
      <w:r>
        <w:rPr>
          <w:b/>
          <w:caps/>
          <w:color w:val="000000"/>
          <w:lang w:val="uk-UA"/>
        </w:rPr>
        <w:t>5</w:t>
      </w:r>
      <w:r w:rsidR="00EF264A" w:rsidRPr="00C743BF">
        <w:rPr>
          <w:b/>
          <w:caps/>
          <w:color w:val="000000"/>
        </w:rPr>
        <w:t xml:space="preserve"> СТРУКТУРА курсу (теми для самостійного опрацювання)</w:t>
      </w:r>
    </w:p>
    <w:p w:rsidR="00EF264A" w:rsidRPr="00C743BF" w:rsidRDefault="00EF264A" w:rsidP="007E6C38">
      <w:pPr>
        <w:jc w:val="center"/>
        <w:rPr>
          <w:b/>
          <w:caps/>
          <w:color w:val="000000"/>
        </w:rPr>
      </w:pPr>
    </w:p>
    <w:tbl>
      <w:tblPr>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44"/>
        <w:gridCol w:w="6662"/>
      </w:tblGrid>
      <w:tr w:rsidR="00EF264A" w:rsidRPr="00C743BF" w:rsidTr="00DC2592">
        <w:trPr>
          <w:trHeight w:val="335"/>
        </w:trPr>
        <w:tc>
          <w:tcPr>
            <w:tcW w:w="3544"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EF264A" w:rsidRPr="00C743BF" w:rsidRDefault="00EF264A" w:rsidP="007E6C38">
            <w:pPr>
              <w:jc w:val="center"/>
              <w:rPr>
                <w:b/>
                <w:caps/>
                <w:color w:val="000000"/>
              </w:rPr>
            </w:pPr>
            <w:r w:rsidRPr="00C743BF">
              <w:rPr>
                <w:b/>
                <w:color w:val="000000"/>
              </w:rPr>
              <w:t>Тема для самостійного опрацювання</w:t>
            </w:r>
          </w:p>
        </w:tc>
        <w:tc>
          <w:tcPr>
            <w:tcW w:w="6662"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EF264A" w:rsidRPr="00C743BF" w:rsidRDefault="00EF264A" w:rsidP="007E6C38">
            <w:pPr>
              <w:jc w:val="center"/>
              <w:rPr>
                <w:b/>
                <w:caps/>
                <w:color w:val="000000"/>
              </w:rPr>
            </w:pPr>
            <w:r w:rsidRPr="00C743BF">
              <w:rPr>
                <w:b/>
                <w:color w:val="000000"/>
              </w:rPr>
              <w:t>Змі</w:t>
            </w:r>
            <w:proofErr w:type="gramStart"/>
            <w:r w:rsidRPr="00C743BF">
              <w:rPr>
                <w:b/>
                <w:color w:val="000000"/>
              </w:rPr>
              <w:t>ст</w:t>
            </w:r>
            <w:proofErr w:type="gramEnd"/>
            <w:r w:rsidRPr="00C743BF">
              <w:rPr>
                <w:b/>
                <w:color w:val="000000"/>
              </w:rPr>
              <w:t xml:space="preserve"> теми</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DE7D9B">
            <w:pPr>
              <w:pStyle w:val="21"/>
              <w:snapToGrid w:val="0"/>
              <w:ind w:left="72" w:right="-108" w:hanging="72"/>
              <w:jc w:val="left"/>
              <w:rPr>
                <w:color w:val="1D1B11"/>
                <w:sz w:val="24"/>
              </w:rPr>
            </w:pPr>
            <w:r w:rsidRPr="00C743BF">
              <w:rPr>
                <w:color w:val="1D1B11"/>
                <w:sz w:val="24"/>
              </w:rPr>
              <w:t xml:space="preserve">Формування методики вивчення </w:t>
            </w:r>
            <w:r w:rsidR="00DE7D9B" w:rsidRPr="00DE7D9B">
              <w:rPr>
                <w:color w:val="1D1B11"/>
                <w:sz w:val="24"/>
              </w:rPr>
              <w:t xml:space="preserve">української </w:t>
            </w:r>
            <w:r w:rsidRPr="00C743BF">
              <w:rPr>
                <w:color w:val="1D1B11"/>
                <w:sz w:val="24"/>
              </w:rPr>
              <w:t>літератури як науки</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A4B30" w:rsidRPr="00FA4B30" w:rsidRDefault="00FA4B30" w:rsidP="00A0325D">
            <w:pPr>
              <w:pStyle w:val="a8"/>
              <w:numPr>
                <w:ilvl w:val="0"/>
                <w:numId w:val="19"/>
              </w:numPr>
              <w:spacing w:after="0"/>
              <w:jc w:val="both"/>
            </w:pPr>
            <w:r w:rsidRPr="00FA4B30">
              <w:rPr>
                <w:lang w:val="uk-UA"/>
              </w:rPr>
              <w:t>П</w:t>
            </w:r>
            <w:r w:rsidRPr="00FA4B30">
              <w:t xml:space="preserve">сихологічні основи методики </w:t>
            </w:r>
            <w:r w:rsidR="00DE7D9B">
              <w:rPr>
                <w:color w:val="1D1B11"/>
                <w:lang w:val="uk-UA"/>
              </w:rPr>
              <w:t>української</w:t>
            </w:r>
            <w:r w:rsidR="00DE7D9B" w:rsidRPr="00FA4B30">
              <w:t xml:space="preserve"> </w:t>
            </w:r>
            <w:r w:rsidRPr="00FA4B30">
              <w:t>літератури</w:t>
            </w:r>
          </w:p>
          <w:p w:rsidR="00FA4B30" w:rsidRPr="00FA4B30" w:rsidRDefault="00FA4B30" w:rsidP="00A0325D">
            <w:pPr>
              <w:pStyle w:val="a8"/>
              <w:numPr>
                <w:ilvl w:val="0"/>
                <w:numId w:val="19"/>
              </w:numPr>
              <w:spacing w:after="0"/>
              <w:jc w:val="both"/>
            </w:pPr>
            <w:r w:rsidRPr="00FA4B30">
              <w:rPr>
                <w:lang w:val="uk-UA"/>
              </w:rPr>
              <w:t>П</w:t>
            </w:r>
            <w:r w:rsidRPr="00FA4B30">
              <w:t>редмет, об’єкт дослідження.</w:t>
            </w:r>
          </w:p>
          <w:p w:rsidR="00FA4B30" w:rsidRPr="00FA4B30" w:rsidRDefault="00FA4B30" w:rsidP="00A0325D">
            <w:pPr>
              <w:pStyle w:val="a8"/>
              <w:numPr>
                <w:ilvl w:val="0"/>
                <w:numId w:val="19"/>
              </w:numPr>
              <w:spacing w:after="0"/>
              <w:jc w:val="both"/>
            </w:pPr>
            <w:r w:rsidRPr="00FA4B30">
              <w:rPr>
                <w:lang w:val="uk-UA"/>
              </w:rPr>
              <w:t>С</w:t>
            </w:r>
            <w:r w:rsidRPr="00FA4B30">
              <w:t>кладові методики викладання літератури.</w:t>
            </w:r>
          </w:p>
          <w:p w:rsidR="00FA4B30" w:rsidRPr="00FA4B30" w:rsidRDefault="00FA4B30" w:rsidP="00A0325D">
            <w:pPr>
              <w:pStyle w:val="a8"/>
              <w:numPr>
                <w:ilvl w:val="0"/>
                <w:numId w:val="19"/>
              </w:numPr>
              <w:spacing w:after="0"/>
              <w:jc w:val="both"/>
            </w:pPr>
            <w:r w:rsidRPr="00FA4B30">
              <w:rPr>
                <w:lang w:val="uk-UA"/>
              </w:rPr>
              <w:t xml:space="preserve">Специфіка </w:t>
            </w:r>
            <w:r w:rsidRPr="00FA4B30">
              <w:t xml:space="preserve">методики </w:t>
            </w:r>
            <w:r w:rsidR="00DE7D9B">
              <w:rPr>
                <w:color w:val="1D1B11"/>
                <w:lang w:val="uk-UA"/>
              </w:rPr>
              <w:t>української</w:t>
            </w:r>
            <w:r w:rsidR="00DE7D9B" w:rsidRPr="00FA4B30">
              <w:t xml:space="preserve"> </w:t>
            </w:r>
            <w:r w:rsidRPr="00FA4B30">
              <w:t>літератури.</w:t>
            </w:r>
          </w:p>
          <w:p w:rsidR="00FE176A" w:rsidRPr="00C743BF" w:rsidRDefault="00FE176A" w:rsidP="007E6C38">
            <w:pPr>
              <w:tabs>
                <w:tab w:val="num" w:pos="432"/>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2467A0">
            <w:pPr>
              <w:snapToGrid w:val="0"/>
              <w:rPr>
                <w:color w:val="000000"/>
                <w:lang w:val="uk-UA"/>
              </w:rPr>
            </w:pPr>
            <w:r w:rsidRPr="00C743BF">
              <w:rPr>
                <w:color w:val="000000"/>
              </w:rPr>
              <w:t xml:space="preserve">Учитель </w:t>
            </w:r>
            <w:r w:rsidR="002467A0">
              <w:rPr>
                <w:lang w:val="uk-UA"/>
              </w:rPr>
              <w:t xml:space="preserve">словесник </w:t>
            </w:r>
            <w:r w:rsidRPr="00C743BF">
              <w:rPr>
                <w:lang w:val="uk-UA"/>
              </w:rPr>
              <w:t xml:space="preserve">і </w:t>
            </w:r>
            <w:r w:rsidRPr="00C743BF">
              <w:rPr>
                <w:color w:val="000000"/>
              </w:rPr>
              <w:t xml:space="preserve">професійні </w:t>
            </w:r>
            <w:r w:rsidRPr="00C743BF">
              <w:rPr>
                <w:color w:val="000000"/>
                <w:lang w:val="uk-UA"/>
              </w:rPr>
              <w:t>ви</w:t>
            </w:r>
            <w:r w:rsidRPr="002467A0">
              <w:rPr>
                <w:lang w:val="uk-UA"/>
              </w:rPr>
              <w:t>моги до нього</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A4B30" w:rsidRPr="0017038A" w:rsidRDefault="00FA4B30" w:rsidP="00A0325D">
            <w:pPr>
              <w:pStyle w:val="a8"/>
              <w:numPr>
                <w:ilvl w:val="0"/>
                <w:numId w:val="20"/>
              </w:numPr>
              <w:spacing w:after="0"/>
              <w:jc w:val="both"/>
              <w:rPr>
                <w:szCs w:val="28"/>
              </w:rPr>
            </w:pPr>
            <w:r>
              <w:rPr>
                <w:szCs w:val="28"/>
                <w:lang w:val="uk-UA"/>
              </w:rPr>
              <w:t>В</w:t>
            </w:r>
            <w:r>
              <w:rPr>
                <w:szCs w:val="28"/>
              </w:rPr>
              <w:t>имоги, яким має відповідати педагог.</w:t>
            </w:r>
          </w:p>
          <w:p w:rsidR="00FA4B30" w:rsidRDefault="00FA4B30" w:rsidP="00A0325D">
            <w:pPr>
              <w:pStyle w:val="a8"/>
              <w:numPr>
                <w:ilvl w:val="0"/>
                <w:numId w:val="20"/>
              </w:numPr>
              <w:spacing w:after="0"/>
              <w:jc w:val="both"/>
              <w:rPr>
                <w:szCs w:val="28"/>
              </w:rPr>
            </w:pPr>
            <w:r>
              <w:rPr>
                <w:szCs w:val="28"/>
                <w:lang w:val="uk-UA"/>
              </w:rPr>
              <w:t>о</w:t>
            </w:r>
            <w:r>
              <w:rPr>
                <w:szCs w:val="28"/>
              </w:rPr>
              <w:t>б’єктивні умови виявлення творчості вчителя</w:t>
            </w:r>
            <w:r>
              <w:rPr>
                <w:szCs w:val="28"/>
                <w:lang w:val="uk-UA"/>
              </w:rPr>
              <w:t>.</w:t>
            </w:r>
          </w:p>
          <w:p w:rsidR="00FA4B30" w:rsidRDefault="00FA4B30" w:rsidP="00A0325D">
            <w:pPr>
              <w:pStyle w:val="a8"/>
              <w:numPr>
                <w:ilvl w:val="0"/>
                <w:numId w:val="20"/>
              </w:numPr>
              <w:spacing w:after="0"/>
              <w:jc w:val="both"/>
              <w:rPr>
                <w:szCs w:val="28"/>
              </w:rPr>
            </w:pPr>
            <w:r>
              <w:rPr>
                <w:szCs w:val="28"/>
                <w:lang w:val="uk-UA"/>
              </w:rPr>
              <w:t>П</w:t>
            </w:r>
            <w:r>
              <w:rPr>
                <w:szCs w:val="28"/>
              </w:rPr>
              <w:t>рофесійні якості вчителя.</w:t>
            </w:r>
          </w:p>
          <w:p w:rsidR="00FA4B30" w:rsidRDefault="00FA4B30" w:rsidP="00A0325D">
            <w:pPr>
              <w:pStyle w:val="a8"/>
              <w:numPr>
                <w:ilvl w:val="0"/>
                <w:numId w:val="20"/>
              </w:numPr>
              <w:spacing w:after="0"/>
              <w:jc w:val="both"/>
              <w:rPr>
                <w:szCs w:val="28"/>
              </w:rPr>
            </w:pPr>
            <w:r>
              <w:rPr>
                <w:szCs w:val="28"/>
                <w:lang w:val="uk-UA"/>
              </w:rPr>
              <w:t>П</w:t>
            </w:r>
            <w:r>
              <w:rPr>
                <w:szCs w:val="28"/>
              </w:rPr>
              <w:t xml:space="preserve">едагогічні здібності </w:t>
            </w:r>
            <w:r>
              <w:rPr>
                <w:szCs w:val="28"/>
                <w:lang w:val="uk-UA"/>
              </w:rPr>
              <w:t xml:space="preserve"> за </w:t>
            </w:r>
            <w:r>
              <w:rPr>
                <w:szCs w:val="28"/>
              </w:rPr>
              <w:t>Н.Кузьмін</w:t>
            </w:r>
            <w:r>
              <w:rPr>
                <w:szCs w:val="28"/>
                <w:lang w:val="uk-UA"/>
              </w:rPr>
              <w:t>ою.</w:t>
            </w:r>
          </w:p>
          <w:p w:rsidR="00FE176A" w:rsidRPr="00C743BF" w:rsidRDefault="00FE176A" w:rsidP="007E6C38">
            <w:pPr>
              <w:tabs>
                <w:tab w:val="num" w:pos="360"/>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2467A0">
            <w:pPr>
              <w:snapToGrid w:val="0"/>
              <w:ind w:right="98"/>
              <w:jc w:val="both"/>
              <w:rPr>
                <w:color w:val="000000"/>
              </w:rPr>
            </w:pPr>
            <w:r w:rsidRPr="00C743BF">
              <w:rPr>
                <w:color w:val="000000"/>
              </w:rPr>
              <w:t xml:space="preserve">Аналіз </w:t>
            </w:r>
            <w:r w:rsidR="002467A0">
              <w:rPr>
                <w:color w:val="000000"/>
                <w:lang w:val="uk-UA"/>
              </w:rPr>
              <w:t xml:space="preserve">шкільних </w:t>
            </w:r>
            <w:proofErr w:type="gramStart"/>
            <w:r w:rsidRPr="00C743BF">
              <w:rPr>
                <w:color w:val="000000"/>
              </w:rPr>
              <w:t>п</w:t>
            </w:r>
            <w:proofErr w:type="gramEnd"/>
            <w:r w:rsidRPr="00C743BF">
              <w:rPr>
                <w:color w:val="000000"/>
              </w:rPr>
              <w:t>ідручників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467A0" w:rsidRPr="00945E11" w:rsidRDefault="002467A0" w:rsidP="00A0325D">
            <w:pPr>
              <w:pStyle w:val="a3"/>
              <w:numPr>
                <w:ilvl w:val="0"/>
                <w:numId w:val="35"/>
              </w:numPr>
              <w:contextualSpacing w:val="0"/>
              <w:jc w:val="both"/>
              <w:rPr>
                <w:color w:val="262626"/>
                <w:lang w:val="uk-UA"/>
              </w:rPr>
            </w:pPr>
            <w:r w:rsidRPr="00945E11">
              <w:rPr>
                <w:color w:val="262626"/>
                <w:lang w:val="uk-UA"/>
              </w:rPr>
              <w:t xml:space="preserve">Аналіз підручників для середніх класів. </w:t>
            </w:r>
          </w:p>
          <w:p w:rsidR="002467A0" w:rsidRPr="00945E11" w:rsidRDefault="002467A0" w:rsidP="00A0325D">
            <w:pPr>
              <w:pStyle w:val="a3"/>
              <w:numPr>
                <w:ilvl w:val="0"/>
                <w:numId w:val="35"/>
              </w:numPr>
              <w:contextualSpacing w:val="0"/>
              <w:jc w:val="both"/>
              <w:rPr>
                <w:color w:val="262626"/>
                <w:lang w:val="uk-UA"/>
              </w:rPr>
            </w:pPr>
            <w:r w:rsidRPr="00945E11">
              <w:rPr>
                <w:color w:val="262626"/>
                <w:lang w:val="uk-UA"/>
              </w:rPr>
              <w:t>Принципи побудови підручників.</w:t>
            </w:r>
          </w:p>
          <w:p w:rsidR="002467A0" w:rsidRPr="00945E11" w:rsidRDefault="002467A0" w:rsidP="00A0325D">
            <w:pPr>
              <w:numPr>
                <w:ilvl w:val="0"/>
                <w:numId w:val="35"/>
              </w:numPr>
              <w:jc w:val="both"/>
              <w:rPr>
                <w:color w:val="262626"/>
              </w:rPr>
            </w:pPr>
            <w:proofErr w:type="gramStart"/>
            <w:r w:rsidRPr="00945E11">
              <w:rPr>
                <w:color w:val="262626"/>
              </w:rPr>
              <w:t>П</w:t>
            </w:r>
            <w:proofErr w:type="gramEnd"/>
            <w:r w:rsidRPr="00945E11">
              <w:rPr>
                <w:color w:val="262626"/>
              </w:rPr>
              <w:t>ідручники й хрестоматії для старших класів.</w:t>
            </w:r>
          </w:p>
          <w:p w:rsidR="002467A0" w:rsidRPr="00945E11" w:rsidRDefault="002467A0" w:rsidP="00A0325D">
            <w:pPr>
              <w:numPr>
                <w:ilvl w:val="0"/>
                <w:numId w:val="35"/>
              </w:numPr>
              <w:jc w:val="both"/>
              <w:rPr>
                <w:color w:val="262626"/>
              </w:rPr>
            </w:pPr>
            <w:r w:rsidRPr="00945E11">
              <w:rPr>
                <w:color w:val="262626"/>
              </w:rPr>
              <w:t xml:space="preserve">Аналітичний огляд діючих шкільних </w:t>
            </w:r>
            <w:proofErr w:type="gramStart"/>
            <w:r w:rsidRPr="00945E11">
              <w:rPr>
                <w:color w:val="262626"/>
              </w:rPr>
              <w:t>п</w:t>
            </w:r>
            <w:proofErr w:type="gramEnd"/>
            <w:r w:rsidRPr="00945E11">
              <w:rPr>
                <w:color w:val="262626"/>
              </w:rPr>
              <w:t>ідручників, хрестоматій за планом:</w:t>
            </w:r>
          </w:p>
          <w:p w:rsidR="00FE176A" w:rsidRPr="002467A0" w:rsidRDefault="00FE176A" w:rsidP="007E6C38">
            <w:pPr>
              <w:tabs>
                <w:tab w:val="num" w:pos="360"/>
              </w:tabs>
              <w:rPr>
                <w:bCs/>
                <w:color w:val="000000"/>
              </w:rPr>
            </w:pP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ind w:right="98"/>
              <w:jc w:val="both"/>
              <w:rPr>
                <w:color w:val="000000"/>
                <w:lang w:val="uk-UA"/>
              </w:rPr>
            </w:pPr>
            <w:r w:rsidRPr="00C743BF">
              <w:rPr>
                <w:color w:val="000000"/>
                <w:lang w:val="uk-UA"/>
              </w:rPr>
              <w:t>Мотиваційне забезпечення уроку літературит</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A4B30" w:rsidRPr="00702F43" w:rsidRDefault="00FA4B30" w:rsidP="00A0325D">
            <w:pPr>
              <w:numPr>
                <w:ilvl w:val="0"/>
                <w:numId w:val="21"/>
              </w:numPr>
              <w:jc w:val="both"/>
              <w:rPr>
                <w:sz w:val="22"/>
                <w:szCs w:val="22"/>
                <w:lang w:val="uk-UA"/>
              </w:rPr>
            </w:pPr>
            <w:r w:rsidRPr="00702F43">
              <w:rPr>
                <w:sz w:val="22"/>
                <w:szCs w:val="22"/>
                <w:lang w:val="uk-UA"/>
              </w:rPr>
              <w:t>Умови керування педагогічним процесом.</w:t>
            </w:r>
          </w:p>
          <w:p w:rsidR="00FA4B30" w:rsidRPr="00702F43" w:rsidRDefault="00FA4B30" w:rsidP="00A0325D">
            <w:pPr>
              <w:numPr>
                <w:ilvl w:val="0"/>
                <w:numId w:val="21"/>
              </w:numPr>
              <w:jc w:val="both"/>
              <w:rPr>
                <w:sz w:val="22"/>
                <w:szCs w:val="22"/>
              </w:rPr>
            </w:pPr>
            <w:r w:rsidRPr="00702F43">
              <w:rPr>
                <w:sz w:val="22"/>
                <w:szCs w:val="22"/>
                <w:lang w:val="uk-UA"/>
              </w:rPr>
              <w:t>Обов’язкові умови моделювання навчального процесу.</w:t>
            </w:r>
          </w:p>
          <w:p w:rsidR="00FA4B30" w:rsidRPr="00702F43" w:rsidRDefault="00FA4B30" w:rsidP="00A0325D">
            <w:pPr>
              <w:numPr>
                <w:ilvl w:val="0"/>
                <w:numId w:val="21"/>
              </w:numPr>
              <w:jc w:val="both"/>
              <w:rPr>
                <w:sz w:val="22"/>
                <w:szCs w:val="22"/>
              </w:rPr>
            </w:pPr>
            <w:r w:rsidRPr="00702F43">
              <w:rPr>
                <w:sz w:val="22"/>
                <w:szCs w:val="22"/>
                <w:lang w:val="uk-UA"/>
              </w:rPr>
              <w:t>Найважливіші потреби, які необхідно розвивати  в учнів.</w:t>
            </w:r>
          </w:p>
          <w:p w:rsidR="00FE176A" w:rsidRPr="00A0325D" w:rsidRDefault="00FA4B30" w:rsidP="00A0325D">
            <w:pPr>
              <w:numPr>
                <w:ilvl w:val="0"/>
                <w:numId w:val="21"/>
              </w:numPr>
              <w:jc w:val="both"/>
              <w:rPr>
                <w:sz w:val="22"/>
                <w:szCs w:val="22"/>
              </w:rPr>
            </w:pPr>
            <w:r w:rsidRPr="00702F43">
              <w:rPr>
                <w:sz w:val="22"/>
                <w:szCs w:val="22"/>
                <w:lang w:val="uk-UA"/>
              </w:rPr>
              <w:t xml:space="preserve">Педагогічні впливи </w:t>
            </w:r>
            <w:r w:rsidR="00702F43" w:rsidRPr="00702F43">
              <w:rPr>
                <w:sz w:val="22"/>
                <w:szCs w:val="22"/>
                <w:lang w:val="uk-UA"/>
              </w:rPr>
              <w:t>на певні потреби.</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2467A0" w:rsidP="00A61419">
            <w:pPr>
              <w:pStyle w:val="12"/>
              <w:snapToGrid w:val="0"/>
              <w:ind w:right="-6"/>
              <w:jc w:val="left"/>
              <w:rPr>
                <w:color w:val="000000"/>
                <w:sz w:val="24"/>
              </w:rPr>
            </w:pPr>
            <w:r>
              <w:rPr>
                <w:color w:val="000000"/>
                <w:sz w:val="24"/>
              </w:rPr>
              <w:t>Позакласне ч</w:t>
            </w:r>
            <w:r w:rsidR="00FE176A" w:rsidRPr="00C743BF">
              <w:rPr>
                <w:color w:val="000000"/>
                <w:sz w:val="24"/>
              </w:rPr>
              <w:t>итання художнього твору в школі</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A0325D">
            <w:pPr>
              <w:numPr>
                <w:ilvl w:val="0"/>
                <w:numId w:val="18"/>
              </w:numPr>
              <w:ind w:left="360" w:hanging="357"/>
              <w:jc w:val="both"/>
              <w:rPr>
                <w:sz w:val="22"/>
                <w:szCs w:val="22"/>
              </w:rPr>
            </w:pPr>
            <w:r w:rsidRPr="00702F43">
              <w:rPr>
                <w:sz w:val="22"/>
                <w:szCs w:val="22"/>
                <w:lang w:val="uk-UA"/>
              </w:rPr>
              <w:t>В</w:t>
            </w:r>
            <w:r w:rsidRPr="00702F43">
              <w:rPr>
                <w:sz w:val="22"/>
                <w:szCs w:val="22"/>
              </w:rPr>
              <w:t>иди читання</w:t>
            </w:r>
            <w:r w:rsidRPr="00702F43">
              <w:rPr>
                <w:sz w:val="22"/>
                <w:szCs w:val="22"/>
                <w:lang w:val="uk-UA"/>
              </w:rPr>
              <w:t>.</w:t>
            </w:r>
          </w:p>
          <w:p w:rsidR="00702F43" w:rsidRPr="00702F43" w:rsidRDefault="00702F43" w:rsidP="00A0325D">
            <w:pPr>
              <w:numPr>
                <w:ilvl w:val="0"/>
                <w:numId w:val="18"/>
              </w:numPr>
              <w:ind w:left="360" w:hanging="357"/>
              <w:jc w:val="both"/>
              <w:rPr>
                <w:sz w:val="22"/>
                <w:szCs w:val="22"/>
              </w:rPr>
            </w:pPr>
            <w:r w:rsidRPr="00702F43">
              <w:rPr>
                <w:sz w:val="22"/>
                <w:szCs w:val="22"/>
                <w:lang w:val="uk-UA"/>
              </w:rPr>
              <w:t xml:space="preserve"> Основні вимоги до читця.</w:t>
            </w:r>
          </w:p>
          <w:p w:rsidR="00702F43" w:rsidRPr="00702F43" w:rsidRDefault="00702F43" w:rsidP="00A0325D">
            <w:pPr>
              <w:numPr>
                <w:ilvl w:val="0"/>
                <w:numId w:val="18"/>
              </w:numPr>
              <w:ind w:left="360" w:hanging="357"/>
              <w:jc w:val="both"/>
              <w:rPr>
                <w:sz w:val="22"/>
                <w:szCs w:val="22"/>
              </w:rPr>
            </w:pPr>
            <w:r w:rsidRPr="00702F43">
              <w:rPr>
                <w:sz w:val="22"/>
                <w:szCs w:val="22"/>
                <w:lang w:val="uk-UA"/>
              </w:rPr>
              <w:t>Основні види (методи) виразно-художнього читання.</w:t>
            </w:r>
          </w:p>
          <w:p w:rsidR="00702F43" w:rsidRPr="00702F43" w:rsidRDefault="00702F43" w:rsidP="00A0325D">
            <w:pPr>
              <w:numPr>
                <w:ilvl w:val="0"/>
                <w:numId w:val="18"/>
              </w:numPr>
              <w:ind w:left="360" w:hanging="357"/>
              <w:jc w:val="both"/>
              <w:rPr>
                <w:sz w:val="22"/>
                <w:szCs w:val="22"/>
              </w:rPr>
            </w:pPr>
            <w:r w:rsidRPr="00702F43">
              <w:rPr>
                <w:sz w:val="22"/>
                <w:szCs w:val="22"/>
                <w:lang w:val="uk-UA"/>
              </w:rPr>
              <w:t>Структурні варіанти впровадження виразно-художнього читання на уроках літератури.</w:t>
            </w:r>
          </w:p>
          <w:p w:rsidR="00FE176A" w:rsidRPr="00702F43" w:rsidRDefault="00702F43" w:rsidP="00A0325D">
            <w:pPr>
              <w:numPr>
                <w:ilvl w:val="0"/>
                <w:numId w:val="18"/>
              </w:numPr>
              <w:ind w:left="360" w:hanging="357"/>
              <w:jc w:val="both"/>
              <w:rPr>
                <w:sz w:val="22"/>
                <w:szCs w:val="22"/>
              </w:rPr>
            </w:pPr>
            <w:r w:rsidRPr="00702F43">
              <w:rPr>
                <w:sz w:val="22"/>
                <w:szCs w:val="22"/>
                <w:lang w:val="uk-UA"/>
              </w:rPr>
              <w:t>С</w:t>
            </w:r>
            <w:r w:rsidRPr="00702F43">
              <w:rPr>
                <w:sz w:val="22"/>
                <w:szCs w:val="22"/>
              </w:rPr>
              <w:t>сутність позакласного читання як процесу, яким керує школа</w:t>
            </w:r>
            <w:r w:rsidRPr="00702F43">
              <w:rPr>
                <w:sz w:val="22"/>
                <w:szCs w:val="22"/>
                <w:lang w:val="uk-UA"/>
              </w:rPr>
              <w:t>.</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pStyle w:val="12"/>
              <w:snapToGrid w:val="0"/>
              <w:ind w:right="-6"/>
              <w:rPr>
                <w:sz w:val="24"/>
              </w:rPr>
            </w:pPr>
            <w:r w:rsidRPr="00C743BF">
              <w:rPr>
                <w:sz w:val="24"/>
              </w:rPr>
              <w:lastRenderedPageBreak/>
              <w:t>Підсумкові заняття як завершальний етап вивчення твору чи творчості письменника</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A0325D">
            <w:pPr>
              <w:pStyle w:val="a8"/>
              <w:numPr>
                <w:ilvl w:val="0"/>
                <w:numId w:val="22"/>
              </w:numPr>
              <w:spacing w:after="0"/>
              <w:jc w:val="both"/>
              <w:rPr>
                <w:sz w:val="22"/>
                <w:szCs w:val="22"/>
              </w:rPr>
            </w:pPr>
            <w:r w:rsidRPr="00702F43">
              <w:rPr>
                <w:sz w:val="22"/>
                <w:szCs w:val="22"/>
                <w:lang w:val="uk-UA"/>
              </w:rPr>
              <w:t>Р</w:t>
            </w:r>
            <w:r w:rsidRPr="00702F43">
              <w:rPr>
                <w:sz w:val="22"/>
                <w:szCs w:val="22"/>
              </w:rPr>
              <w:t>оль підсумкових занять з літератури.</w:t>
            </w:r>
          </w:p>
          <w:p w:rsidR="00702F43" w:rsidRPr="00702F43" w:rsidRDefault="00702F43" w:rsidP="00A0325D">
            <w:pPr>
              <w:pStyle w:val="a8"/>
              <w:numPr>
                <w:ilvl w:val="0"/>
                <w:numId w:val="22"/>
              </w:numPr>
              <w:spacing w:after="0"/>
              <w:jc w:val="both"/>
              <w:rPr>
                <w:sz w:val="22"/>
                <w:szCs w:val="22"/>
              </w:rPr>
            </w:pPr>
            <w:r w:rsidRPr="00702F43">
              <w:rPr>
                <w:sz w:val="22"/>
                <w:szCs w:val="22"/>
                <w:lang w:val="uk-UA"/>
              </w:rPr>
              <w:t>О</w:t>
            </w:r>
            <w:r w:rsidRPr="00702F43">
              <w:rPr>
                <w:sz w:val="22"/>
                <w:szCs w:val="22"/>
              </w:rPr>
              <w:t>собливості проведення підсумкових занять у середніх і старших класах.</w:t>
            </w:r>
          </w:p>
          <w:p w:rsidR="00702F43" w:rsidRPr="00702F43" w:rsidRDefault="00702F43" w:rsidP="00A0325D">
            <w:pPr>
              <w:pStyle w:val="a8"/>
              <w:numPr>
                <w:ilvl w:val="0"/>
                <w:numId w:val="22"/>
              </w:numPr>
              <w:spacing w:after="0"/>
              <w:jc w:val="both"/>
              <w:rPr>
                <w:sz w:val="22"/>
                <w:szCs w:val="22"/>
              </w:rPr>
            </w:pPr>
            <w:r w:rsidRPr="00702F43">
              <w:rPr>
                <w:sz w:val="22"/>
                <w:szCs w:val="22"/>
                <w:lang w:val="uk-UA"/>
              </w:rPr>
              <w:t>З</w:t>
            </w:r>
            <w:r w:rsidRPr="00702F43">
              <w:rPr>
                <w:sz w:val="22"/>
                <w:szCs w:val="22"/>
              </w:rPr>
              <w:t>міст підсумкових занять у середніх і старших класах.</w:t>
            </w:r>
          </w:p>
          <w:p w:rsidR="00FE176A" w:rsidRPr="00702F43" w:rsidRDefault="00702F43" w:rsidP="00A0325D">
            <w:pPr>
              <w:pStyle w:val="a8"/>
              <w:numPr>
                <w:ilvl w:val="0"/>
                <w:numId w:val="22"/>
              </w:numPr>
              <w:spacing w:after="0"/>
              <w:jc w:val="both"/>
              <w:rPr>
                <w:sz w:val="22"/>
                <w:szCs w:val="22"/>
              </w:rPr>
            </w:pPr>
            <w:r w:rsidRPr="00702F43">
              <w:rPr>
                <w:sz w:val="22"/>
                <w:szCs w:val="22"/>
                <w:lang w:val="uk-UA"/>
              </w:rPr>
              <w:t>З</w:t>
            </w:r>
            <w:r w:rsidRPr="00702F43">
              <w:rPr>
                <w:sz w:val="22"/>
                <w:szCs w:val="22"/>
              </w:rPr>
              <w:t>асоби, які сприяють активізації розумової діяльності учнів і вносять різноманітність у проведення підсумкових занять.</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2467A0" w:rsidP="00C35174">
            <w:pPr>
              <w:pStyle w:val="a8"/>
              <w:spacing w:after="0"/>
              <w:ind w:left="0"/>
              <w:jc w:val="both"/>
              <w:rPr>
                <w:color w:val="000000"/>
              </w:rPr>
            </w:pPr>
            <w:r w:rsidRPr="00945E11">
              <w:rPr>
                <w:color w:val="262626"/>
              </w:rPr>
              <w:t>Монограф</w:t>
            </w:r>
            <w:r w:rsidRPr="00945E11">
              <w:rPr>
                <w:color w:val="262626"/>
                <w:lang w:val="uk-UA"/>
              </w:rPr>
              <w:t>і</w:t>
            </w:r>
            <w:r w:rsidRPr="00945E11">
              <w:rPr>
                <w:color w:val="262626"/>
              </w:rPr>
              <w:t>чн</w:t>
            </w:r>
            <w:r w:rsidRPr="00945E11">
              <w:rPr>
                <w:color w:val="262626"/>
                <w:lang w:val="uk-UA"/>
              </w:rPr>
              <w:t>і</w:t>
            </w:r>
            <w:r w:rsidRPr="00945E11">
              <w:rPr>
                <w:color w:val="262626"/>
              </w:rPr>
              <w:t xml:space="preserve"> теми на уроках </w:t>
            </w:r>
            <w:proofErr w:type="gramStart"/>
            <w:r w:rsidRPr="00945E11">
              <w:rPr>
                <w:color w:val="262626"/>
              </w:rPr>
              <w:t>л</w:t>
            </w:r>
            <w:proofErr w:type="gramEnd"/>
            <w:r w:rsidRPr="00945E11">
              <w:rPr>
                <w:color w:val="262626"/>
                <w:lang w:val="uk-UA"/>
              </w:rPr>
              <w:t>і</w:t>
            </w:r>
            <w:r w:rsidRPr="00945E11">
              <w:rPr>
                <w:color w:val="262626"/>
              </w:rPr>
              <w:t>тератури в старших класах</w:t>
            </w:r>
            <w:r w:rsidRPr="00945E11">
              <w:rPr>
                <w:color w:val="262626"/>
                <w:lang w:val="uk-UA"/>
              </w:rPr>
              <w:t>.</w:t>
            </w:r>
            <w:r w:rsidRPr="00945E11">
              <w:rPr>
                <w:color w:val="262626"/>
              </w:rPr>
              <w:t xml:space="preserve"> </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945E11" w:rsidRDefault="00C35174" w:rsidP="00A0325D">
            <w:pPr>
              <w:pStyle w:val="ac"/>
              <w:numPr>
                <w:ilvl w:val="0"/>
                <w:numId w:val="37"/>
              </w:numPr>
              <w:ind w:right="-6"/>
              <w:rPr>
                <w:color w:val="262626"/>
                <w:sz w:val="24"/>
              </w:rPr>
            </w:pPr>
            <w:r w:rsidRPr="00945E11">
              <w:rPr>
                <w:color w:val="262626"/>
                <w:sz w:val="24"/>
              </w:rPr>
              <w:t xml:space="preserve">Опрацювати відповідні розділи з посібників Є. Пасічника  “Методика викладання української літератури” (с.25-32); Н. Волошиної “ Наукові основи методики літератури” ( с.12 – 29). </w:t>
            </w:r>
          </w:p>
          <w:p w:rsidR="00C35174" w:rsidRPr="00945E11" w:rsidRDefault="00C35174" w:rsidP="00A0325D">
            <w:pPr>
              <w:pStyle w:val="ac"/>
              <w:numPr>
                <w:ilvl w:val="0"/>
                <w:numId w:val="37"/>
              </w:numPr>
              <w:ind w:right="-6"/>
              <w:rPr>
                <w:color w:val="262626"/>
                <w:sz w:val="24"/>
              </w:rPr>
            </w:pPr>
            <w:r w:rsidRPr="00945E11">
              <w:rPr>
                <w:color w:val="262626"/>
                <w:sz w:val="24"/>
              </w:rPr>
              <w:t xml:space="preserve">Опрацювати джерела до творчості </w:t>
            </w:r>
            <w:r>
              <w:rPr>
                <w:color w:val="262626"/>
                <w:sz w:val="24"/>
              </w:rPr>
              <w:t>Т.Ш</w:t>
            </w:r>
            <w:r w:rsidRPr="00945E11">
              <w:rPr>
                <w:color w:val="262626"/>
                <w:sz w:val="24"/>
              </w:rPr>
              <w:t>евченка в бібліографічному відділі.</w:t>
            </w:r>
          </w:p>
          <w:p w:rsidR="002467A0" w:rsidRPr="00C35174" w:rsidRDefault="00C35174" w:rsidP="00C35174">
            <w:pPr>
              <w:snapToGrid w:val="0"/>
              <w:rPr>
                <w:color w:val="000000"/>
              </w:rPr>
            </w:pPr>
            <w:r w:rsidRPr="00945E11">
              <w:rPr>
                <w:color w:val="262626"/>
              </w:rPr>
              <w:t>Дати методичні рекомендації до монографічного вивчення творчост</w:t>
            </w:r>
            <w:proofErr w:type="gramStart"/>
            <w:r w:rsidRPr="00945E11">
              <w:rPr>
                <w:color w:val="262626"/>
              </w:rPr>
              <w:t>і І.</w:t>
            </w:r>
            <w:proofErr w:type="gramEnd"/>
            <w:r w:rsidRPr="00945E11">
              <w:rPr>
                <w:color w:val="262626"/>
              </w:rPr>
              <w:t>Котляревського в 9 класі.</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lang w:val="uk-UA"/>
              </w:rPr>
            </w:pPr>
            <w:r w:rsidRPr="00C743BF">
              <w:rPr>
                <w:color w:val="000000"/>
                <w:lang w:val="uk-UA"/>
              </w:rPr>
              <w:t>Вивчення ліричних творів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02F43" w:rsidRPr="00702F43" w:rsidRDefault="00702F43" w:rsidP="00A0325D">
            <w:pPr>
              <w:numPr>
                <w:ilvl w:val="0"/>
                <w:numId w:val="24"/>
              </w:numPr>
              <w:ind w:left="360" w:hanging="357"/>
              <w:jc w:val="both"/>
              <w:rPr>
                <w:sz w:val="22"/>
                <w:szCs w:val="22"/>
              </w:rPr>
            </w:pPr>
            <w:r>
              <w:rPr>
                <w:sz w:val="22"/>
                <w:szCs w:val="22"/>
                <w:lang w:val="uk-UA"/>
              </w:rPr>
              <w:t>Е</w:t>
            </w:r>
            <w:r w:rsidRPr="00702F43">
              <w:rPr>
                <w:sz w:val="22"/>
                <w:szCs w:val="22"/>
              </w:rPr>
              <w:t xml:space="preserve">тапи вивчення художнього твору. </w:t>
            </w:r>
          </w:p>
          <w:p w:rsidR="00702F43" w:rsidRPr="00702F43" w:rsidRDefault="000B75F9" w:rsidP="00A0325D">
            <w:pPr>
              <w:numPr>
                <w:ilvl w:val="0"/>
                <w:numId w:val="24"/>
              </w:numPr>
              <w:ind w:left="360" w:hanging="357"/>
              <w:jc w:val="both"/>
              <w:rPr>
                <w:sz w:val="22"/>
                <w:szCs w:val="22"/>
              </w:rPr>
            </w:pPr>
            <w:r>
              <w:rPr>
                <w:sz w:val="22"/>
                <w:szCs w:val="22"/>
                <w:lang w:val="uk-UA"/>
              </w:rPr>
              <w:t>Ш</w:t>
            </w:r>
            <w:r w:rsidR="00702F43" w:rsidRPr="00702F43">
              <w:rPr>
                <w:sz w:val="22"/>
                <w:szCs w:val="22"/>
              </w:rPr>
              <w:t>ляхи аналізу х</w:t>
            </w:r>
            <w:r w:rsidR="00702F43">
              <w:rPr>
                <w:sz w:val="22"/>
                <w:szCs w:val="22"/>
              </w:rPr>
              <w:t>удожнього твору</w:t>
            </w:r>
            <w:r w:rsidR="00702F43">
              <w:rPr>
                <w:sz w:val="22"/>
                <w:szCs w:val="22"/>
                <w:lang w:val="uk-UA"/>
              </w:rPr>
              <w:t>.</w:t>
            </w:r>
            <w:r w:rsidR="00702F43" w:rsidRPr="00702F43">
              <w:rPr>
                <w:sz w:val="22"/>
                <w:szCs w:val="22"/>
              </w:rPr>
              <w:t xml:space="preserve"> </w:t>
            </w:r>
          </w:p>
          <w:p w:rsidR="00702F43" w:rsidRPr="00702F43" w:rsidRDefault="00702F43" w:rsidP="00A0325D">
            <w:pPr>
              <w:numPr>
                <w:ilvl w:val="0"/>
                <w:numId w:val="24"/>
              </w:numPr>
              <w:ind w:left="360" w:hanging="357"/>
              <w:jc w:val="both"/>
              <w:rPr>
                <w:sz w:val="22"/>
                <w:szCs w:val="22"/>
              </w:rPr>
            </w:pPr>
            <w:r>
              <w:rPr>
                <w:sz w:val="22"/>
                <w:szCs w:val="22"/>
                <w:lang w:val="uk-UA"/>
              </w:rPr>
              <w:t>С</w:t>
            </w:r>
            <w:r w:rsidRPr="00702F43">
              <w:rPr>
                <w:sz w:val="22"/>
                <w:szCs w:val="22"/>
              </w:rPr>
              <w:t>воєрідність мо</w:t>
            </w:r>
            <w:r>
              <w:rPr>
                <w:sz w:val="22"/>
                <w:szCs w:val="22"/>
              </w:rPr>
              <w:t>вної структури ліричного тексту</w:t>
            </w:r>
            <w:r>
              <w:rPr>
                <w:sz w:val="22"/>
                <w:szCs w:val="22"/>
                <w:lang w:val="uk-UA"/>
              </w:rPr>
              <w:t>.</w:t>
            </w:r>
          </w:p>
          <w:p w:rsidR="00FE176A" w:rsidRPr="00702F43" w:rsidRDefault="00702F43" w:rsidP="00A0325D">
            <w:pPr>
              <w:numPr>
                <w:ilvl w:val="0"/>
                <w:numId w:val="24"/>
              </w:numPr>
              <w:ind w:left="360" w:hanging="357"/>
              <w:jc w:val="both"/>
              <w:rPr>
                <w:sz w:val="22"/>
                <w:szCs w:val="22"/>
              </w:rPr>
            </w:pPr>
            <w:r>
              <w:rPr>
                <w:sz w:val="22"/>
                <w:szCs w:val="22"/>
                <w:lang w:val="uk-UA"/>
              </w:rPr>
              <w:t>Р</w:t>
            </w:r>
            <w:r>
              <w:rPr>
                <w:sz w:val="22"/>
                <w:szCs w:val="22"/>
              </w:rPr>
              <w:t>имо-ритмічн</w:t>
            </w:r>
            <w:r>
              <w:rPr>
                <w:sz w:val="22"/>
                <w:szCs w:val="22"/>
                <w:lang w:val="uk-UA"/>
              </w:rPr>
              <w:t>а</w:t>
            </w:r>
            <w:r>
              <w:rPr>
                <w:sz w:val="22"/>
                <w:szCs w:val="22"/>
              </w:rPr>
              <w:t xml:space="preserve"> організаці</w:t>
            </w:r>
            <w:r>
              <w:rPr>
                <w:sz w:val="22"/>
                <w:szCs w:val="22"/>
                <w:lang w:val="uk-UA"/>
              </w:rPr>
              <w:t>я</w:t>
            </w:r>
            <w:r w:rsidRPr="00702F43">
              <w:rPr>
                <w:sz w:val="22"/>
                <w:szCs w:val="22"/>
              </w:rPr>
              <w:t xml:space="preserve"> ліричного тексту</w:t>
            </w:r>
            <w:r>
              <w:rPr>
                <w:sz w:val="22"/>
                <w:szCs w:val="22"/>
                <w:lang w:val="uk-UA"/>
              </w:rPr>
              <w:t>.</w:t>
            </w:r>
          </w:p>
        </w:tc>
      </w:tr>
      <w:tr w:rsidR="00FE176A" w:rsidRPr="005542F6"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67A0" w:rsidRDefault="002467A0" w:rsidP="002467A0">
            <w:pPr>
              <w:pStyle w:val="ac"/>
              <w:ind w:right="-6"/>
              <w:rPr>
                <w:color w:val="262626"/>
                <w:sz w:val="24"/>
              </w:rPr>
            </w:pPr>
            <w:r w:rsidRPr="00945E11">
              <w:rPr>
                <w:color w:val="000000"/>
                <w:sz w:val="24"/>
              </w:rPr>
              <w:t>Оглядові заняття на уроках літератури.</w:t>
            </w:r>
            <w:r w:rsidRPr="00945E11">
              <w:rPr>
                <w:color w:val="262626"/>
                <w:sz w:val="24"/>
              </w:rPr>
              <w:t xml:space="preserve"> </w:t>
            </w:r>
          </w:p>
          <w:p w:rsidR="002467A0" w:rsidRDefault="002467A0" w:rsidP="002467A0">
            <w:pPr>
              <w:pStyle w:val="ac"/>
              <w:ind w:right="-6"/>
              <w:rPr>
                <w:color w:val="262626"/>
                <w:sz w:val="24"/>
              </w:rPr>
            </w:pPr>
          </w:p>
          <w:p w:rsidR="002467A0" w:rsidRPr="00945E11" w:rsidRDefault="002467A0" w:rsidP="002467A0">
            <w:pPr>
              <w:pStyle w:val="ac"/>
              <w:ind w:right="-6"/>
              <w:rPr>
                <w:color w:val="262626"/>
                <w:sz w:val="24"/>
              </w:rPr>
            </w:pPr>
          </w:p>
          <w:p w:rsidR="002467A0" w:rsidRDefault="002467A0" w:rsidP="00A61419">
            <w:pPr>
              <w:pStyle w:val="3"/>
              <w:snapToGrid w:val="0"/>
              <w:spacing w:line="240" w:lineRule="auto"/>
              <w:rPr>
                <w:color w:val="000000"/>
                <w:sz w:val="24"/>
              </w:rPr>
            </w:pPr>
          </w:p>
          <w:p w:rsidR="00FE176A" w:rsidRPr="00C743BF" w:rsidRDefault="00FE176A" w:rsidP="00A0325D">
            <w:pPr>
              <w:pStyle w:val="3"/>
              <w:snapToGrid w:val="0"/>
              <w:spacing w:line="240" w:lineRule="auto"/>
              <w:ind w:left="0" w:firstLine="0"/>
              <w:rPr>
                <w:color w:val="000000"/>
                <w:sz w:val="24"/>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E176A" w:rsidRPr="00C35174" w:rsidRDefault="002467A0" w:rsidP="00A0325D">
            <w:pPr>
              <w:pStyle w:val="3"/>
              <w:snapToGrid w:val="0"/>
              <w:spacing w:line="240" w:lineRule="auto"/>
              <w:ind w:left="0" w:firstLine="0"/>
              <w:rPr>
                <w:color w:val="000000"/>
                <w:sz w:val="24"/>
              </w:rPr>
            </w:pPr>
            <w:r w:rsidRPr="00945E11">
              <w:rPr>
                <w:color w:val="262626"/>
                <w:sz w:val="24"/>
              </w:rPr>
              <w:t>Опрацювати відповідні розділи з посібників Є. Пасічника  “Методика викладання української літератури” (с.</w:t>
            </w:r>
            <w:r w:rsidR="00A0325D">
              <w:rPr>
                <w:color w:val="262626"/>
                <w:sz w:val="24"/>
              </w:rPr>
              <w:t> </w:t>
            </w:r>
            <w:r w:rsidRPr="00945E11">
              <w:rPr>
                <w:color w:val="262626"/>
                <w:sz w:val="24"/>
              </w:rPr>
              <w:t>25-32); Н. Волошиної “Науко</w:t>
            </w:r>
            <w:r w:rsidR="00A0325D">
              <w:rPr>
                <w:color w:val="262626"/>
                <w:sz w:val="24"/>
              </w:rPr>
              <w:t xml:space="preserve">ві основи методики літератури” </w:t>
            </w:r>
            <w:r w:rsidRPr="00945E11">
              <w:rPr>
                <w:color w:val="262626"/>
                <w:sz w:val="24"/>
              </w:rPr>
              <w:t xml:space="preserve"> с.</w:t>
            </w:r>
            <w:r w:rsidR="00A0325D">
              <w:rPr>
                <w:color w:val="262626"/>
                <w:sz w:val="24"/>
              </w:rPr>
              <w:t> 12–</w:t>
            </w:r>
            <w:r w:rsidRPr="00945E11">
              <w:rPr>
                <w:color w:val="262626"/>
                <w:sz w:val="24"/>
              </w:rPr>
              <w:t xml:space="preserve">29); А.Ситченка “Методика навчання української літератури в </w:t>
            </w:r>
            <w:r w:rsidR="00A0325D">
              <w:rPr>
                <w:color w:val="262626"/>
                <w:sz w:val="24"/>
              </w:rPr>
              <w:t>загальноосвітніх закладахˮ (158–1</w:t>
            </w:r>
            <w:r w:rsidRPr="00945E11">
              <w:rPr>
                <w:color w:val="262626"/>
                <w:sz w:val="24"/>
              </w:rPr>
              <w:t>60).</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rPr>
            </w:pPr>
            <w:r w:rsidRPr="00C743BF">
              <w:rPr>
                <w:color w:val="000000"/>
              </w:rPr>
              <w:t xml:space="preserve">Методичні форми і прийоми роботи над образом-персонажем </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945E11" w:rsidRDefault="000B75F9" w:rsidP="000B75F9">
            <w:pPr>
              <w:rPr>
                <w:color w:val="262626"/>
                <w:lang w:val="uk-UA"/>
              </w:rPr>
            </w:pPr>
            <w:r w:rsidRPr="00945E11">
              <w:rPr>
                <w:color w:val="262626"/>
              </w:rPr>
              <w:t xml:space="preserve">Запитання й завдання </w:t>
            </w:r>
            <w:proofErr w:type="gramStart"/>
            <w:r w:rsidRPr="00945E11">
              <w:rPr>
                <w:color w:val="262626"/>
              </w:rPr>
              <w:t>для</w:t>
            </w:r>
            <w:proofErr w:type="gramEnd"/>
            <w:r w:rsidRPr="00945E11">
              <w:rPr>
                <w:color w:val="262626"/>
              </w:rPr>
              <w:t xml:space="preserve"> самоконтролю</w:t>
            </w:r>
          </w:p>
          <w:p w:rsidR="000B75F9" w:rsidRPr="00945E11" w:rsidRDefault="000B75F9" w:rsidP="000B75F9">
            <w:pPr>
              <w:rPr>
                <w:color w:val="262626"/>
                <w:lang w:val="uk-UA"/>
              </w:rPr>
            </w:pPr>
            <w:r w:rsidRPr="00945E11">
              <w:rPr>
                <w:color w:val="262626"/>
                <w:lang w:val="uk-UA"/>
              </w:rPr>
              <w:t>1</w:t>
            </w:r>
            <w:r w:rsidRPr="00945E11">
              <w:rPr>
                <w:b/>
                <w:color w:val="262626"/>
                <w:lang w:val="uk-UA"/>
              </w:rPr>
              <w:t xml:space="preserve">. </w:t>
            </w:r>
            <w:r w:rsidRPr="00945E11">
              <w:rPr>
                <w:color w:val="262626"/>
                <w:lang w:val="uk-UA"/>
              </w:rPr>
              <w:t>З’ясувати завдання аналізу образів-персонажів у школі.</w:t>
            </w:r>
          </w:p>
          <w:p w:rsidR="000B75F9" w:rsidRPr="00945E11" w:rsidRDefault="000B75F9" w:rsidP="000B75F9">
            <w:pPr>
              <w:rPr>
                <w:color w:val="262626"/>
                <w:lang w:val="uk-UA"/>
              </w:rPr>
            </w:pPr>
            <w:r w:rsidRPr="00945E11">
              <w:rPr>
                <w:color w:val="262626"/>
                <w:lang w:val="uk-UA"/>
              </w:rPr>
              <w:t>3.Визначіть зміст освіти про образ-персонаж у початковій ланці та старшій школі.</w:t>
            </w:r>
          </w:p>
          <w:p w:rsidR="000B75F9" w:rsidRPr="00945E11" w:rsidRDefault="000B75F9" w:rsidP="000B75F9">
            <w:pPr>
              <w:rPr>
                <w:color w:val="262626"/>
                <w:lang w:val="uk-UA"/>
              </w:rPr>
            </w:pPr>
            <w:r w:rsidRPr="00945E11">
              <w:rPr>
                <w:color w:val="262626"/>
                <w:lang w:val="uk-UA"/>
              </w:rPr>
              <w:t>4.Прокоментуйте засоби творення образу-персонажа.</w:t>
            </w:r>
          </w:p>
          <w:p w:rsidR="00FE176A" w:rsidRPr="00C743BF" w:rsidRDefault="000B75F9" w:rsidP="000B75F9">
            <w:pPr>
              <w:tabs>
                <w:tab w:val="num" w:pos="360"/>
              </w:tabs>
              <w:rPr>
                <w:bCs/>
                <w:color w:val="000000"/>
              </w:rPr>
            </w:pPr>
            <w:r w:rsidRPr="00945E11">
              <w:rPr>
                <w:color w:val="262626"/>
                <w:lang w:val="uk-UA"/>
              </w:rPr>
              <w:t>5. З’ясувати аспекти розкриття образу-персонажа в середніх класах.</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B75F9" w:rsidRPr="00945E11" w:rsidRDefault="000B75F9" w:rsidP="000B75F9">
            <w:pPr>
              <w:pStyle w:val="a8"/>
              <w:tabs>
                <w:tab w:val="left" w:pos="360"/>
              </w:tabs>
              <w:spacing w:after="0"/>
              <w:jc w:val="both"/>
              <w:rPr>
                <w:color w:val="000000"/>
                <w:lang w:val="uk-UA"/>
              </w:rPr>
            </w:pPr>
            <w:r w:rsidRPr="00945E11">
              <w:rPr>
                <w:color w:val="000000"/>
                <w:lang w:val="uk-UA"/>
              </w:rPr>
              <w:t>Особливості вивчення  індивідуального стилю письменника в школі.</w:t>
            </w:r>
          </w:p>
          <w:p w:rsidR="00FE176A" w:rsidRPr="00C743BF" w:rsidRDefault="00FE176A" w:rsidP="004F43E3">
            <w:pPr>
              <w:pStyle w:val="23"/>
              <w:spacing w:after="0"/>
              <w:ind w:left="142" w:hanging="142"/>
              <w:rPr>
                <w:color w:val="000000"/>
                <w:lang w:val="uk-U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945E11" w:rsidRDefault="000B75F9" w:rsidP="00A0325D">
            <w:pPr>
              <w:pStyle w:val="a8"/>
              <w:numPr>
                <w:ilvl w:val="0"/>
                <w:numId w:val="39"/>
              </w:numPr>
              <w:tabs>
                <w:tab w:val="left" w:pos="360"/>
              </w:tabs>
              <w:spacing w:after="0"/>
              <w:jc w:val="both"/>
              <w:rPr>
                <w:color w:val="262626"/>
              </w:rPr>
            </w:pPr>
            <w:r w:rsidRPr="00945E11">
              <w:rPr>
                <w:color w:val="262626"/>
              </w:rPr>
              <w:t>Визначіть домінуючі принципи аналізу стилю письменника.</w:t>
            </w:r>
          </w:p>
          <w:p w:rsidR="000B75F9" w:rsidRPr="00945E11" w:rsidRDefault="000B75F9" w:rsidP="00A0325D">
            <w:pPr>
              <w:numPr>
                <w:ilvl w:val="0"/>
                <w:numId w:val="39"/>
              </w:numPr>
              <w:tabs>
                <w:tab w:val="left" w:pos="360"/>
              </w:tabs>
              <w:jc w:val="both"/>
              <w:rPr>
                <w:color w:val="262626"/>
              </w:rPr>
            </w:pPr>
            <w:proofErr w:type="gramStart"/>
            <w:r w:rsidRPr="00945E11">
              <w:rPr>
                <w:color w:val="262626"/>
              </w:rPr>
              <w:t>Назв</w:t>
            </w:r>
            <w:proofErr w:type="gramEnd"/>
            <w:r w:rsidRPr="00945E11">
              <w:rPr>
                <w:color w:val="262626"/>
              </w:rPr>
              <w:t>іть основні методи і прийоми вивчення стилю письменника в його традиційному розумінні.</w:t>
            </w:r>
          </w:p>
          <w:p w:rsidR="000B75F9" w:rsidRPr="00945E11" w:rsidRDefault="000B75F9" w:rsidP="00A0325D">
            <w:pPr>
              <w:numPr>
                <w:ilvl w:val="0"/>
                <w:numId w:val="39"/>
              </w:numPr>
              <w:tabs>
                <w:tab w:val="left" w:pos="360"/>
              </w:tabs>
              <w:jc w:val="both"/>
              <w:rPr>
                <w:color w:val="262626"/>
              </w:rPr>
            </w:pPr>
            <w:r w:rsidRPr="00945E11">
              <w:rPr>
                <w:color w:val="262626"/>
              </w:rPr>
              <w:t xml:space="preserve">Запропонуйте матеріали для </w:t>
            </w:r>
            <w:proofErr w:type="gramStart"/>
            <w:r w:rsidRPr="00945E11">
              <w:rPr>
                <w:color w:val="262626"/>
              </w:rPr>
              <w:t>стил</w:t>
            </w:r>
            <w:proofErr w:type="gramEnd"/>
            <w:r w:rsidRPr="00945E11">
              <w:rPr>
                <w:color w:val="262626"/>
              </w:rPr>
              <w:t>істичних експериментів. Поясніть сенс проведення кожного такого дослідження.</w:t>
            </w:r>
          </w:p>
          <w:p w:rsidR="00FE176A" w:rsidRPr="00A0325D" w:rsidRDefault="000B75F9" w:rsidP="00A0325D">
            <w:pPr>
              <w:numPr>
                <w:ilvl w:val="0"/>
                <w:numId w:val="39"/>
              </w:numPr>
              <w:tabs>
                <w:tab w:val="left" w:pos="360"/>
              </w:tabs>
              <w:jc w:val="both"/>
              <w:rPr>
                <w:color w:val="262626"/>
              </w:rPr>
            </w:pPr>
            <w:r w:rsidRPr="00945E11">
              <w:rPr>
                <w:color w:val="262626"/>
              </w:rPr>
              <w:t xml:space="preserve">Складіть </w:t>
            </w:r>
            <w:proofErr w:type="gramStart"/>
            <w:r w:rsidRPr="00945E11">
              <w:rPr>
                <w:color w:val="262626"/>
              </w:rPr>
              <w:t>ст</w:t>
            </w:r>
            <w:r w:rsidR="00A0325D">
              <w:rPr>
                <w:color w:val="262626"/>
              </w:rPr>
              <w:t>ил</w:t>
            </w:r>
            <w:proofErr w:type="gramEnd"/>
            <w:r w:rsidR="00A0325D">
              <w:rPr>
                <w:color w:val="262626"/>
              </w:rPr>
              <w:t>істичні дослідницькі завдання</w:t>
            </w:r>
            <w:r w:rsidR="00A0325D">
              <w:rPr>
                <w:color w:val="262626"/>
                <w:lang w:val="uk-UA"/>
              </w:rPr>
              <w:t xml:space="preserve"> для 8 класу.</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A61419">
            <w:pPr>
              <w:snapToGrid w:val="0"/>
              <w:rPr>
                <w:color w:val="000000"/>
                <w:lang w:val="uk-UA"/>
              </w:rPr>
            </w:pPr>
            <w:r w:rsidRPr="00C743BF">
              <w:rPr>
                <w:color w:val="000000"/>
              </w:rPr>
              <w:t xml:space="preserve">Формування в учнів </w:t>
            </w:r>
            <w:proofErr w:type="gramStart"/>
            <w:r w:rsidRPr="00C743BF">
              <w:rPr>
                <w:color w:val="000000"/>
              </w:rPr>
              <w:t>теоретико-л</w:t>
            </w:r>
            <w:proofErr w:type="gramEnd"/>
            <w:r w:rsidRPr="00C743BF">
              <w:rPr>
                <w:color w:val="000000"/>
              </w:rPr>
              <w:t>ітературних понять</w:t>
            </w:r>
            <w:r w:rsidRPr="00C743BF">
              <w:rPr>
                <w:color w:val="000000"/>
                <w:lang w:val="uk-UA"/>
              </w:rPr>
              <w:t>.</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945E11" w:rsidRDefault="000B75F9" w:rsidP="000B75F9">
            <w:pPr>
              <w:pStyle w:val="20"/>
              <w:spacing w:after="0" w:line="240" w:lineRule="auto"/>
              <w:rPr>
                <w:b/>
                <w:bCs/>
                <w:color w:val="262626"/>
              </w:rPr>
            </w:pPr>
            <w:r w:rsidRPr="00945E11">
              <w:rPr>
                <w:color w:val="000000"/>
              </w:rPr>
              <w:t>Вивчення літературно-критичних статей</w:t>
            </w:r>
            <w:r w:rsidRPr="00945E11">
              <w:rPr>
                <w:color w:val="000000"/>
                <w:lang w:val="uk-UA"/>
              </w:rPr>
              <w:t>.</w:t>
            </w:r>
            <w:r w:rsidRPr="00945E11">
              <w:rPr>
                <w:color w:val="262626"/>
              </w:rPr>
              <w:t xml:space="preserve"> Які поняття про художній тві</w:t>
            </w:r>
            <w:proofErr w:type="gramStart"/>
            <w:r w:rsidRPr="00945E11">
              <w:rPr>
                <w:color w:val="262626"/>
              </w:rPr>
              <w:t>р</w:t>
            </w:r>
            <w:proofErr w:type="gramEnd"/>
            <w:r w:rsidRPr="00945E11">
              <w:rPr>
                <w:color w:val="262626"/>
              </w:rPr>
              <w:t xml:space="preserve"> та специфіку художньої літератури формуються в учнів у середніх класах?</w:t>
            </w:r>
          </w:p>
          <w:p w:rsidR="000B75F9" w:rsidRPr="00945E11" w:rsidRDefault="000B75F9" w:rsidP="000B75F9">
            <w:pPr>
              <w:pStyle w:val="20"/>
              <w:spacing w:after="0" w:line="240" w:lineRule="auto"/>
              <w:rPr>
                <w:b/>
                <w:bCs/>
                <w:color w:val="262626"/>
              </w:rPr>
            </w:pPr>
            <w:r w:rsidRPr="00945E11">
              <w:rPr>
                <w:color w:val="262626"/>
              </w:rPr>
              <w:t>2. Які поняття про художній тві</w:t>
            </w:r>
            <w:proofErr w:type="gramStart"/>
            <w:r w:rsidRPr="00945E11">
              <w:rPr>
                <w:color w:val="262626"/>
              </w:rPr>
              <w:t>р</w:t>
            </w:r>
            <w:proofErr w:type="gramEnd"/>
            <w:r w:rsidRPr="00945E11">
              <w:rPr>
                <w:color w:val="262626"/>
              </w:rPr>
              <w:t xml:space="preserve"> та специфіку художньої літератури формуються в учнів у старших класах?</w:t>
            </w:r>
          </w:p>
          <w:p w:rsidR="000B75F9" w:rsidRPr="00945E11" w:rsidRDefault="000B75F9" w:rsidP="000B75F9">
            <w:pPr>
              <w:pStyle w:val="20"/>
              <w:spacing w:after="0" w:line="240" w:lineRule="auto"/>
              <w:rPr>
                <w:b/>
                <w:bCs/>
                <w:color w:val="262626"/>
              </w:rPr>
            </w:pPr>
            <w:r w:rsidRPr="00945E11">
              <w:rPr>
                <w:color w:val="262626"/>
              </w:rPr>
              <w:lastRenderedPageBreak/>
              <w:t xml:space="preserve">3. Визначіть шляхи процессу формування </w:t>
            </w:r>
            <w:proofErr w:type="gramStart"/>
            <w:r w:rsidRPr="00945E11">
              <w:rPr>
                <w:color w:val="262626"/>
              </w:rPr>
              <w:t>теоретико-л</w:t>
            </w:r>
            <w:proofErr w:type="gramEnd"/>
            <w:r w:rsidRPr="00945E11">
              <w:rPr>
                <w:color w:val="262626"/>
              </w:rPr>
              <w:t>ітературних понять.</w:t>
            </w:r>
          </w:p>
          <w:p w:rsidR="000B75F9" w:rsidRDefault="000B75F9" w:rsidP="000B75F9">
            <w:pPr>
              <w:tabs>
                <w:tab w:val="num" w:pos="360"/>
              </w:tabs>
              <w:rPr>
                <w:color w:val="262626"/>
                <w:lang w:val="uk-UA"/>
              </w:rPr>
            </w:pPr>
            <w:r w:rsidRPr="00945E11">
              <w:rPr>
                <w:color w:val="262626"/>
              </w:rPr>
              <w:t xml:space="preserve">4. Які етапи включає процесс формування </w:t>
            </w:r>
            <w:proofErr w:type="gramStart"/>
            <w:r w:rsidRPr="00945E11">
              <w:rPr>
                <w:color w:val="262626"/>
              </w:rPr>
              <w:t>теоретико-л</w:t>
            </w:r>
            <w:proofErr w:type="gramEnd"/>
            <w:r w:rsidRPr="00945E11">
              <w:rPr>
                <w:color w:val="262626"/>
              </w:rPr>
              <w:t>ітературних понять?</w:t>
            </w:r>
          </w:p>
          <w:p w:rsidR="00FE176A" w:rsidRPr="00C743BF" w:rsidRDefault="000B75F9" w:rsidP="000B75F9">
            <w:pPr>
              <w:tabs>
                <w:tab w:val="num" w:pos="360"/>
              </w:tabs>
              <w:rPr>
                <w:bCs/>
                <w:color w:val="000000"/>
              </w:rPr>
            </w:pPr>
            <w:r w:rsidRPr="00945E11">
              <w:rPr>
                <w:color w:val="262626"/>
              </w:rPr>
              <w:t xml:space="preserve"> 5.Продемонструйте </w:t>
            </w:r>
            <w:proofErr w:type="gramStart"/>
            <w:r w:rsidRPr="00945E11">
              <w:rPr>
                <w:color w:val="262626"/>
              </w:rPr>
              <w:t>р</w:t>
            </w:r>
            <w:proofErr w:type="gramEnd"/>
            <w:r w:rsidRPr="00945E11">
              <w:rPr>
                <w:color w:val="262626"/>
              </w:rPr>
              <w:t>ізноманітні види роботи у процесі вивчення елементів теорії літератури.</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FE176A" w:rsidP="002467A0">
            <w:pPr>
              <w:snapToGrid w:val="0"/>
              <w:rPr>
                <w:color w:val="000000"/>
                <w:lang w:val="uk-UA"/>
              </w:rPr>
            </w:pPr>
            <w:r w:rsidRPr="00C743BF">
              <w:rPr>
                <w:color w:val="000000"/>
              </w:rPr>
              <w:lastRenderedPageBreak/>
              <w:t>Огляд</w:t>
            </w:r>
            <w:r w:rsidRPr="00C743BF">
              <w:rPr>
                <w:color w:val="000000"/>
                <w:lang w:val="uk-UA"/>
              </w:rPr>
              <w:t xml:space="preserve"> літературних статей журналу </w:t>
            </w:r>
            <w:r w:rsidR="002467A0">
              <w:rPr>
                <w:color w:val="000000"/>
                <w:lang w:val="uk-UA"/>
              </w:rPr>
              <w:t>«Дивослово»</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2467A0" w:rsidRPr="00945E11" w:rsidRDefault="002467A0" w:rsidP="00A0325D">
            <w:pPr>
              <w:numPr>
                <w:ilvl w:val="0"/>
                <w:numId w:val="36"/>
              </w:numPr>
              <w:jc w:val="both"/>
              <w:rPr>
                <w:color w:val="262626"/>
              </w:rPr>
            </w:pPr>
            <w:r w:rsidRPr="00945E11">
              <w:rPr>
                <w:color w:val="262626"/>
              </w:rPr>
              <w:t xml:space="preserve">Полеміка навколо питань викладання української літератури </w:t>
            </w:r>
            <w:proofErr w:type="gramStart"/>
            <w:r w:rsidRPr="00945E11">
              <w:rPr>
                <w:color w:val="262626"/>
              </w:rPr>
              <w:t>в</w:t>
            </w:r>
            <w:proofErr w:type="gramEnd"/>
            <w:r w:rsidRPr="00945E11">
              <w:rPr>
                <w:color w:val="262626"/>
              </w:rPr>
              <w:t xml:space="preserve"> школі.</w:t>
            </w:r>
          </w:p>
          <w:p w:rsidR="002467A0" w:rsidRPr="00945E11" w:rsidRDefault="002467A0" w:rsidP="00A0325D">
            <w:pPr>
              <w:numPr>
                <w:ilvl w:val="0"/>
                <w:numId w:val="36"/>
              </w:numPr>
              <w:jc w:val="both"/>
              <w:rPr>
                <w:color w:val="262626"/>
              </w:rPr>
            </w:pPr>
            <w:r w:rsidRPr="00945E11">
              <w:rPr>
                <w:color w:val="262626"/>
              </w:rPr>
              <w:t>Виділити статті, присвячені новим іменам у шкільній програмі.</w:t>
            </w:r>
          </w:p>
          <w:p w:rsidR="002467A0" w:rsidRPr="00945E11" w:rsidRDefault="002467A0" w:rsidP="00A0325D">
            <w:pPr>
              <w:numPr>
                <w:ilvl w:val="0"/>
                <w:numId w:val="36"/>
              </w:numPr>
              <w:jc w:val="both"/>
              <w:rPr>
                <w:color w:val="262626"/>
              </w:rPr>
            </w:pPr>
            <w:r w:rsidRPr="00945E11">
              <w:rPr>
                <w:color w:val="262626"/>
              </w:rPr>
              <w:t xml:space="preserve">Розглянути статті, присвячені проблемам аналізу художнього твору </w:t>
            </w:r>
            <w:proofErr w:type="gramStart"/>
            <w:r w:rsidRPr="00945E11">
              <w:rPr>
                <w:color w:val="262626"/>
              </w:rPr>
              <w:t>в</w:t>
            </w:r>
            <w:proofErr w:type="gramEnd"/>
            <w:r w:rsidRPr="00945E11">
              <w:rPr>
                <w:color w:val="262626"/>
              </w:rPr>
              <w:t xml:space="preserve"> школі.</w:t>
            </w:r>
          </w:p>
          <w:p w:rsidR="00FE176A" w:rsidRPr="00A0325D" w:rsidRDefault="002467A0" w:rsidP="00A0325D">
            <w:pPr>
              <w:numPr>
                <w:ilvl w:val="0"/>
                <w:numId w:val="36"/>
              </w:numPr>
              <w:jc w:val="both"/>
              <w:rPr>
                <w:color w:val="262626"/>
              </w:rPr>
            </w:pPr>
            <w:r w:rsidRPr="00945E11">
              <w:rPr>
                <w:color w:val="262626"/>
              </w:rPr>
              <w:t xml:space="preserve">Дати рецензію на одну статтю з методики. </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0B75F9" w:rsidP="00A61419">
            <w:pPr>
              <w:snapToGrid w:val="0"/>
              <w:rPr>
                <w:color w:val="000000"/>
              </w:rPr>
            </w:pPr>
            <w:r w:rsidRPr="00C743BF">
              <w:rPr>
                <w:color w:val="000000"/>
                <w:lang w:val="uk-UA"/>
              </w:rPr>
              <w:t>Вивчення епічних творів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702F43" w:rsidRDefault="000B75F9" w:rsidP="00A0325D">
            <w:pPr>
              <w:pStyle w:val="a8"/>
              <w:numPr>
                <w:ilvl w:val="0"/>
                <w:numId w:val="23"/>
              </w:numPr>
              <w:spacing w:after="0"/>
              <w:jc w:val="both"/>
              <w:rPr>
                <w:sz w:val="22"/>
                <w:szCs w:val="22"/>
              </w:rPr>
            </w:pPr>
            <w:r w:rsidRPr="00702F43">
              <w:rPr>
                <w:sz w:val="22"/>
                <w:szCs w:val="22"/>
                <w:lang w:val="uk-UA"/>
              </w:rPr>
              <w:t>В</w:t>
            </w:r>
            <w:r w:rsidRPr="00702F43">
              <w:rPr>
                <w:sz w:val="22"/>
                <w:szCs w:val="22"/>
              </w:rPr>
              <w:t>имоги, які передбачають проведення аналізу епічного твору на належному науковому рівні.</w:t>
            </w:r>
          </w:p>
          <w:p w:rsidR="000B75F9" w:rsidRPr="00702F43" w:rsidRDefault="000B75F9" w:rsidP="00A0325D">
            <w:pPr>
              <w:pStyle w:val="a8"/>
              <w:numPr>
                <w:ilvl w:val="0"/>
                <w:numId w:val="23"/>
              </w:numPr>
              <w:spacing w:after="0"/>
              <w:jc w:val="both"/>
              <w:rPr>
                <w:sz w:val="22"/>
                <w:szCs w:val="22"/>
              </w:rPr>
            </w:pPr>
            <w:r w:rsidRPr="00702F43">
              <w:rPr>
                <w:sz w:val="22"/>
                <w:szCs w:val="22"/>
              </w:rPr>
              <w:t xml:space="preserve">Чому і як саме жанрова природа твору впливає на методику його аналізу </w:t>
            </w:r>
            <w:proofErr w:type="gramStart"/>
            <w:r w:rsidRPr="00702F43">
              <w:rPr>
                <w:sz w:val="22"/>
                <w:szCs w:val="22"/>
              </w:rPr>
              <w:t>в</w:t>
            </w:r>
            <w:proofErr w:type="gramEnd"/>
            <w:r w:rsidRPr="00702F43">
              <w:rPr>
                <w:sz w:val="22"/>
                <w:szCs w:val="22"/>
              </w:rPr>
              <w:t xml:space="preserve"> школі?</w:t>
            </w:r>
          </w:p>
          <w:p w:rsidR="000B75F9" w:rsidRPr="00702F43" w:rsidRDefault="000B75F9" w:rsidP="00A0325D">
            <w:pPr>
              <w:pStyle w:val="a8"/>
              <w:numPr>
                <w:ilvl w:val="0"/>
                <w:numId w:val="23"/>
              </w:numPr>
              <w:spacing w:after="0"/>
              <w:jc w:val="both"/>
              <w:rPr>
                <w:sz w:val="22"/>
                <w:szCs w:val="22"/>
              </w:rPr>
            </w:pPr>
            <w:r w:rsidRPr="00702F43">
              <w:rPr>
                <w:sz w:val="22"/>
                <w:szCs w:val="22"/>
                <w:lang w:val="uk-UA"/>
              </w:rPr>
              <w:t>О</w:t>
            </w:r>
            <w:r w:rsidRPr="00702F43">
              <w:rPr>
                <w:sz w:val="22"/>
                <w:szCs w:val="22"/>
              </w:rPr>
              <w:t>собливості епосу</w:t>
            </w:r>
            <w:r w:rsidRPr="00702F43">
              <w:rPr>
                <w:sz w:val="22"/>
                <w:szCs w:val="22"/>
                <w:lang w:val="uk-UA"/>
              </w:rPr>
              <w:t>.</w:t>
            </w:r>
          </w:p>
          <w:p w:rsidR="00FE176A" w:rsidRPr="00C743BF" w:rsidRDefault="000B75F9" w:rsidP="000B75F9">
            <w:pPr>
              <w:tabs>
                <w:tab w:val="num" w:pos="360"/>
              </w:tabs>
              <w:rPr>
                <w:bCs/>
                <w:color w:val="000000"/>
              </w:rPr>
            </w:pPr>
            <w:r w:rsidRPr="00702F43">
              <w:rPr>
                <w:sz w:val="22"/>
                <w:szCs w:val="22"/>
                <w:lang w:val="uk-UA"/>
              </w:rPr>
              <w:t>П</w:t>
            </w:r>
            <w:r w:rsidRPr="00702F43">
              <w:rPr>
                <w:sz w:val="22"/>
                <w:szCs w:val="22"/>
              </w:rPr>
              <w:t>ринципи аналізу художнього твору.</w:t>
            </w:r>
          </w:p>
        </w:tc>
      </w:tr>
      <w:tr w:rsidR="00FE176A" w:rsidRPr="00C743BF" w:rsidTr="00A6141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E176A" w:rsidRPr="00C743BF" w:rsidRDefault="000B75F9" w:rsidP="00A61419">
            <w:pPr>
              <w:snapToGrid w:val="0"/>
              <w:ind w:right="-108"/>
              <w:rPr>
                <w:color w:val="000000"/>
              </w:rPr>
            </w:pPr>
            <w:r w:rsidRPr="00C743BF">
              <w:rPr>
                <w:color w:val="000000"/>
              </w:rPr>
              <w:t>Специфіка вивчення драматичних творів</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B75F9" w:rsidRPr="00945E11" w:rsidRDefault="000B75F9" w:rsidP="00A0325D">
            <w:pPr>
              <w:pStyle w:val="a8"/>
              <w:numPr>
                <w:ilvl w:val="0"/>
                <w:numId w:val="38"/>
              </w:numPr>
              <w:spacing w:after="0"/>
              <w:jc w:val="both"/>
              <w:rPr>
                <w:color w:val="262626"/>
                <w:lang w:val="uk-UA"/>
              </w:rPr>
            </w:pPr>
            <w:r w:rsidRPr="00945E11">
              <w:rPr>
                <w:color w:val="262626"/>
                <w:lang w:val="uk-UA"/>
              </w:rPr>
              <w:t>Чому вивчення драматичних творів потребує більшого, ніж аналіз інших родів літератури, синтезу мистецтв?</w:t>
            </w:r>
          </w:p>
          <w:p w:rsidR="000B75F9" w:rsidRPr="000B75F9" w:rsidRDefault="000B75F9" w:rsidP="00A0325D">
            <w:pPr>
              <w:pStyle w:val="a8"/>
              <w:numPr>
                <w:ilvl w:val="0"/>
                <w:numId w:val="38"/>
              </w:numPr>
              <w:spacing w:after="0"/>
              <w:jc w:val="both"/>
              <w:rPr>
                <w:color w:val="262626"/>
              </w:rPr>
            </w:pPr>
            <w:r w:rsidRPr="00945E11">
              <w:rPr>
                <w:color w:val="262626"/>
              </w:rPr>
              <w:t xml:space="preserve">Ознайомтеся з програмою </w:t>
            </w:r>
            <w:r w:rsidR="004F43E3">
              <w:rPr>
                <w:color w:val="262626"/>
                <w:lang w:val="uk-UA"/>
              </w:rPr>
              <w:t>українськ</w:t>
            </w:r>
            <w:r w:rsidRPr="00945E11">
              <w:rPr>
                <w:color w:val="262626"/>
              </w:rPr>
              <w:t>ої літератури, яка передбачає певні вміння і навички учнів протягом навчального року (5 –</w:t>
            </w:r>
            <w:r w:rsidR="004F43E3">
              <w:rPr>
                <w:color w:val="262626"/>
                <w:lang w:val="uk-UA"/>
              </w:rPr>
              <w:t xml:space="preserve">9 </w:t>
            </w:r>
            <w:r w:rsidRPr="00945E11">
              <w:rPr>
                <w:color w:val="262626"/>
              </w:rPr>
              <w:t xml:space="preserve">класи). </w:t>
            </w:r>
          </w:p>
          <w:p w:rsidR="00FE176A" w:rsidRPr="000B75F9" w:rsidRDefault="000B75F9" w:rsidP="00A0325D">
            <w:pPr>
              <w:pStyle w:val="a8"/>
              <w:numPr>
                <w:ilvl w:val="0"/>
                <w:numId w:val="38"/>
              </w:numPr>
              <w:spacing w:after="0"/>
              <w:jc w:val="both"/>
              <w:rPr>
                <w:color w:val="262626"/>
              </w:rPr>
            </w:pPr>
            <w:proofErr w:type="gramStart"/>
            <w:r w:rsidRPr="000B75F9">
              <w:rPr>
                <w:color w:val="262626"/>
              </w:rPr>
              <w:t>П</w:t>
            </w:r>
            <w:proofErr w:type="gramEnd"/>
            <w:r w:rsidRPr="000B75F9">
              <w:rPr>
                <w:color w:val="262626"/>
              </w:rPr>
              <w:t xml:space="preserve">ідготуйте аналіз за розвитком </w:t>
            </w:r>
            <w:r w:rsidRPr="000B75F9">
              <w:rPr>
                <w:color w:val="262626"/>
                <w:lang w:val="uk-UA"/>
              </w:rPr>
              <w:t xml:space="preserve">комедії І.Карпенка-Карого «Сто тисяч». </w:t>
            </w:r>
            <w:r w:rsidRPr="000B75F9">
              <w:rPr>
                <w:color w:val="262626"/>
              </w:rPr>
              <w:t>Складіть конспект уроку.</w:t>
            </w:r>
          </w:p>
        </w:tc>
      </w:tr>
      <w:tr w:rsidR="000B75F9" w:rsidRPr="000B75F9" w:rsidTr="000B75F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B75F9" w:rsidRPr="00945E11" w:rsidRDefault="000B75F9" w:rsidP="000B75F9">
            <w:pPr>
              <w:snapToGrid w:val="0"/>
              <w:rPr>
                <w:color w:val="000000"/>
                <w:lang w:val="uk-UA"/>
              </w:rPr>
            </w:pPr>
            <w:r w:rsidRPr="00945E11">
              <w:rPr>
                <w:color w:val="000000"/>
                <w:lang w:val="uk-UA"/>
              </w:rPr>
              <w:t>Факультативні курси з української літератури.</w:t>
            </w:r>
          </w:p>
          <w:p w:rsidR="000B75F9" w:rsidRPr="00C743BF" w:rsidRDefault="000B75F9" w:rsidP="000B75F9">
            <w:pPr>
              <w:snapToGrid w:val="0"/>
              <w:ind w:right="-108"/>
              <w:rPr>
                <w:color w:val="000000"/>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C35174" w:rsidRDefault="00C35174" w:rsidP="00C35174">
            <w:pPr>
              <w:suppressAutoHyphens/>
              <w:snapToGrid w:val="0"/>
              <w:spacing w:line="276" w:lineRule="auto"/>
              <w:rPr>
                <w:color w:val="000000"/>
                <w:lang w:val="uk-UA"/>
              </w:rPr>
            </w:pPr>
            <w:r w:rsidRPr="00C35174">
              <w:rPr>
                <w:color w:val="000000"/>
                <w:lang w:val="uk-UA"/>
              </w:rPr>
              <w:t>Профорієнтаційне значення літературних факультативів.</w:t>
            </w:r>
          </w:p>
          <w:p w:rsidR="000B75F9" w:rsidRPr="000B75F9" w:rsidRDefault="00C35174" w:rsidP="00C35174">
            <w:pPr>
              <w:tabs>
                <w:tab w:val="num" w:pos="360"/>
              </w:tabs>
              <w:rPr>
                <w:bCs/>
                <w:color w:val="000000"/>
              </w:rPr>
            </w:pPr>
            <w:r w:rsidRPr="00945E11">
              <w:rPr>
                <w:color w:val="000000"/>
                <w:lang w:val="uk-UA"/>
              </w:rPr>
              <w:t>Ефективність методики проведення факультативних занять.</w:t>
            </w:r>
          </w:p>
        </w:tc>
      </w:tr>
      <w:tr w:rsidR="000B75F9" w:rsidRPr="000B75F9" w:rsidTr="000B75F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B75F9" w:rsidRPr="00C743BF" w:rsidRDefault="00C35174" w:rsidP="00A50988">
            <w:pPr>
              <w:snapToGrid w:val="0"/>
              <w:ind w:right="-108"/>
              <w:rPr>
                <w:color w:val="000000"/>
              </w:rPr>
            </w:pPr>
            <w:r w:rsidRPr="00C743BF">
              <w:rPr>
                <w:color w:val="000000"/>
              </w:rPr>
              <w:t>Позакласна</w:t>
            </w:r>
            <w:r w:rsidRPr="00C743BF">
              <w:rPr>
                <w:color w:val="000000"/>
                <w:lang w:val="uk-UA"/>
              </w:rPr>
              <w:t xml:space="preserve"> й позашкільна робота з літератури</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945E11" w:rsidRDefault="00C35174" w:rsidP="00A0325D">
            <w:pPr>
              <w:pStyle w:val="a3"/>
              <w:numPr>
                <w:ilvl w:val="0"/>
                <w:numId w:val="40"/>
              </w:numPr>
              <w:suppressAutoHyphens/>
              <w:snapToGrid w:val="0"/>
              <w:spacing w:line="276" w:lineRule="auto"/>
              <w:contextualSpacing w:val="0"/>
              <w:rPr>
                <w:color w:val="000000"/>
              </w:rPr>
            </w:pPr>
            <w:r w:rsidRPr="00945E11">
              <w:rPr>
                <w:color w:val="000000"/>
                <w:lang w:val="uk-UA"/>
              </w:rPr>
              <w:t>Гурткова робота як основна форма реалізації позакласної й позашкільної освіти школярів.</w:t>
            </w:r>
          </w:p>
          <w:p w:rsidR="00C35174" w:rsidRPr="00945E11" w:rsidRDefault="00C35174" w:rsidP="00A0325D">
            <w:pPr>
              <w:pStyle w:val="a3"/>
              <w:numPr>
                <w:ilvl w:val="0"/>
                <w:numId w:val="40"/>
              </w:numPr>
              <w:suppressAutoHyphens/>
              <w:snapToGrid w:val="0"/>
              <w:spacing w:line="276" w:lineRule="auto"/>
              <w:contextualSpacing w:val="0"/>
              <w:rPr>
                <w:color w:val="000000"/>
              </w:rPr>
            </w:pPr>
            <w:r w:rsidRPr="00945E11">
              <w:rPr>
                <w:color w:val="000000"/>
                <w:lang w:val="uk-UA"/>
              </w:rPr>
              <w:t>Типи гуртків.</w:t>
            </w:r>
          </w:p>
          <w:p w:rsidR="00C35174" w:rsidRPr="00945E11" w:rsidRDefault="00C35174" w:rsidP="00A0325D">
            <w:pPr>
              <w:pStyle w:val="a3"/>
              <w:numPr>
                <w:ilvl w:val="0"/>
                <w:numId w:val="40"/>
              </w:numPr>
              <w:suppressAutoHyphens/>
              <w:snapToGrid w:val="0"/>
              <w:spacing w:line="276" w:lineRule="auto"/>
              <w:contextualSpacing w:val="0"/>
              <w:rPr>
                <w:color w:val="000000"/>
              </w:rPr>
            </w:pPr>
            <w:r w:rsidRPr="00945E11">
              <w:rPr>
                <w:color w:val="000000"/>
                <w:lang w:val="uk-UA"/>
              </w:rPr>
              <w:t>Зміст роботи гуртків.</w:t>
            </w:r>
          </w:p>
          <w:p w:rsidR="00C35174" w:rsidRPr="00C35174" w:rsidRDefault="00C35174" w:rsidP="00A0325D">
            <w:pPr>
              <w:pStyle w:val="a3"/>
              <w:numPr>
                <w:ilvl w:val="0"/>
                <w:numId w:val="40"/>
              </w:numPr>
              <w:suppressAutoHyphens/>
              <w:snapToGrid w:val="0"/>
              <w:spacing w:line="276" w:lineRule="auto"/>
              <w:contextualSpacing w:val="0"/>
              <w:rPr>
                <w:color w:val="000000"/>
              </w:rPr>
            </w:pPr>
            <w:r w:rsidRPr="00945E11">
              <w:rPr>
                <w:color w:val="000000"/>
                <w:lang w:val="uk-UA"/>
              </w:rPr>
              <w:t>Літературно-художня творчість учнів.</w:t>
            </w:r>
          </w:p>
          <w:p w:rsidR="000B75F9" w:rsidRPr="00C35174" w:rsidRDefault="00C35174" w:rsidP="00A0325D">
            <w:pPr>
              <w:pStyle w:val="a3"/>
              <w:numPr>
                <w:ilvl w:val="0"/>
                <w:numId w:val="40"/>
              </w:numPr>
              <w:suppressAutoHyphens/>
              <w:snapToGrid w:val="0"/>
              <w:spacing w:line="276" w:lineRule="auto"/>
              <w:contextualSpacing w:val="0"/>
              <w:rPr>
                <w:color w:val="000000"/>
              </w:rPr>
            </w:pPr>
            <w:r w:rsidRPr="00C35174">
              <w:rPr>
                <w:color w:val="000000"/>
                <w:lang w:val="uk-UA"/>
              </w:rPr>
              <w:t>Науково-літературознавча робота.</w:t>
            </w:r>
          </w:p>
        </w:tc>
      </w:tr>
      <w:tr w:rsidR="000B75F9" w:rsidRPr="000B75F9" w:rsidTr="000B75F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B75F9" w:rsidRPr="00C743BF" w:rsidRDefault="00C35174" w:rsidP="00A50988">
            <w:pPr>
              <w:snapToGrid w:val="0"/>
              <w:ind w:right="-108"/>
              <w:rPr>
                <w:color w:val="000000"/>
              </w:rPr>
            </w:pPr>
            <w:r w:rsidRPr="00C743BF">
              <w:rPr>
                <w:color w:val="000000"/>
              </w:rPr>
              <w:t>Розвиток писемного зв’язного мовлення</w:t>
            </w: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945E11" w:rsidRDefault="00C35174" w:rsidP="00A0325D">
            <w:pPr>
              <w:pStyle w:val="a8"/>
              <w:numPr>
                <w:ilvl w:val="0"/>
                <w:numId w:val="41"/>
              </w:numPr>
              <w:spacing w:after="0"/>
              <w:jc w:val="both"/>
              <w:rPr>
                <w:color w:val="262626"/>
              </w:rPr>
            </w:pPr>
            <w:r w:rsidRPr="00945E11">
              <w:rPr>
                <w:color w:val="262626"/>
              </w:rPr>
              <w:t xml:space="preserve">Проаналізуйте уважно ту частину програми з української літератури, </w:t>
            </w:r>
            <w:proofErr w:type="gramStart"/>
            <w:r w:rsidRPr="00945E11">
              <w:rPr>
                <w:color w:val="262626"/>
              </w:rPr>
              <w:t>в</w:t>
            </w:r>
            <w:proofErr w:type="gramEnd"/>
            <w:r w:rsidRPr="00945E11">
              <w:rPr>
                <w:color w:val="262626"/>
              </w:rPr>
              <w:t xml:space="preserve"> </w:t>
            </w:r>
            <w:proofErr w:type="gramStart"/>
            <w:r w:rsidRPr="00945E11">
              <w:rPr>
                <w:color w:val="262626"/>
              </w:rPr>
              <w:t>як</w:t>
            </w:r>
            <w:proofErr w:type="gramEnd"/>
            <w:r w:rsidRPr="00945E11">
              <w:rPr>
                <w:color w:val="262626"/>
              </w:rPr>
              <w:t>ій визначаються види уроків розвитку мовлення.</w:t>
            </w:r>
          </w:p>
          <w:p w:rsidR="00C35174" w:rsidRPr="00C35174" w:rsidRDefault="00C35174" w:rsidP="00A0325D">
            <w:pPr>
              <w:pStyle w:val="a8"/>
              <w:numPr>
                <w:ilvl w:val="0"/>
                <w:numId w:val="41"/>
              </w:numPr>
              <w:spacing w:after="0"/>
              <w:jc w:val="both"/>
              <w:rPr>
                <w:color w:val="262626"/>
              </w:rPr>
            </w:pPr>
            <w:r>
              <w:rPr>
                <w:color w:val="262626"/>
                <w:lang w:val="uk-UA"/>
              </w:rPr>
              <w:t>М</w:t>
            </w:r>
            <w:r>
              <w:rPr>
                <w:color w:val="262626"/>
              </w:rPr>
              <w:t>етодик</w:t>
            </w:r>
            <w:r>
              <w:rPr>
                <w:color w:val="262626"/>
                <w:lang w:val="uk-UA"/>
              </w:rPr>
              <w:t>а</w:t>
            </w:r>
            <w:r w:rsidRPr="00C35174">
              <w:rPr>
                <w:color w:val="262626"/>
              </w:rPr>
              <w:t xml:space="preserve"> проведення переказів та творчих робіт на уроках української літератури. </w:t>
            </w:r>
          </w:p>
          <w:p w:rsidR="000B75F9" w:rsidRPr="00C35174" w:rsidRDefault="00C35174" w:rsidP="00A0325D">
            <w:pPr>
              <w:pStyle w:val="a8"/>
              <w:numPr>
                <w:ilvl w:val="0"/>
                <w:numId w:val="41"/>
              </w:numPr>
              <w:spacing w:after="0"/>
              <w:jc w:val="both"/>
              <w:rPr>
                <w:color w:val="262626"/>
              </w:rPr>
            </w:pPr>
            <w:r>
              <w:rPr>
                <w:color w:val="262626"/>
                <w:lang w:val="uk-UA"/>
              </w:rPr>
              <w:t>К</w:t>
            </w:r>
            <w:r w:rsidRPr="00C35174">
              <w:rPr>
                <w:color w:val="262626"/>
              </w:rPr>
              <w:t>ритерії оцінювання усних і письмових творчих завдань.</w:t>
            </w:r>
          </w:p>
        </w:tc>
      </w:tr>
      <w:tr w:rsidR="000B75F9" w:rsidRPr="00C35174" w:rsidTr="000B75F9">
        <w:trPr>
          <w:trHeight w:val="335"/>
        </w:trPr>
        <w:tc>
          <w:tcPr>
            <w:tcW w:w="3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35174" w:rsidRPr="00945E11" w:rsidRDefault="00C35174" w:rsidP="00C35174">
            <w:pPr>
              <w:snapToGrid w:val="0"/>
              <w:rPr>
                <w:color w:val="000000"/>
                <w:lang w:val="uk-UA"/>
              </w:rPr>
            </w:pPr>
            <w:r w:rsidRPr="00945E11">
              <w:rPr>
                <w:color w:val="000000"/>
                <w:lang w:val="uk-UA"/>
              </w:rPr>
              <w:lastRenderedPageBreak/>
              <w:t>Методична робота вчителя-словесника.</w:t>
            </w:r>
          </w:p>
          <w:p w:rsidR="000B75F9" w:rsidRPr="00A0325D" w:rsidRDefault="000B75F9" w:rsidP="00C35174">
            <w:pPr>
              <w:snapToGrid w:val="0"/>
              <w:ind w:right="-108"/>
              <w:rPr>
                <w:color w:val="000000"/>
                <w:lang w:val="uk-UA"/>
              </w:rPr>
            </w:pPr>
          </w:p>
        </w:tc>
        <w:tc>
          <w:tcPr>
            <w:tcW w:w="6662"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C35174" w:rsidRPr="00945E11" w:rsidRDefault="00C35174" w:rsidP="00A0325D">
            <w:pPr>
              <w:pStyle w:val="a3"/>
              <w:numPr>
                <w:ilvl w:val="1"/>
                <w:numId w:val="42"/>
              </w:numPr>
              <w:suppressAutoHyphens/>
              <w:snapToGrid w:val="0"/>
              <w:ind w:left="1434" w:hanging="357"/>
              <w:contextualSpacing w:val="0"/>
              <w:jc w:val="both"/>
              <w:rPr>
                <w:color w:val="000000"/>
              </w:rPr>
            </w:pPr>
            <w:r w:rsidRPr="00945E11">
              <w:rPr>
                <w:color w:val="000000"/>
                <w:lang w:val="uk-UA"/>
              </w:rPr>
              <w:t>Зміст і форми методичної роботи в школі.</w:t>
            </w:r>
          </w:p>
          <w:p w:rsidR="00A0325D" w:rsidRPr="00A0325D" w:rsidRDefault="00C35174" w:rsidP="00A0325D">
            <w:pPr>
              <w:pStyle w:val="a3"/>
              <w:numPr>
                <w:ilvl w:val="1"/>
                <w:numId w:val="42"/>
              </w:numPr>
              <w:suppressAutoHyphens/>
              <w:snapToGrid w:val="0"/>
              <w:ind w:left="1434" w:hanging="357"/>
              <w:contextualSpacing w:val="0"/>
              <w:jc w:val="both"/>
              <w:rPr>
                <w:color w:val="000000"/>
              </w:rPr>
            </w:pPr>
            <w:r w:rsidRPr="00945E11">
              <w:rPr>
                <w:color w:val="000000"/>
                <w:lang w:val="uk-UA"/>
              </w:rPr>
              <w:t>Шкільний кабінет літератури.</w:t>
            </w:r>
          </w:p>
          <w:p w:rsidR="000B75F9" w:rsidRPr="00A0325D" w:rsidRDefault="00C35174" w:rsidP="00A0325D">
            <w:pPr>
              <w:pStyle w:val="a3"/>
              <w:numPr>
                <w:ilvl w:val="1"/>
                <w:numId w:val="42"/>
              </w:numPr>
              <w:suppressAutoHyphens/>
              <w:snapToGrid w:val="0"/>
              <w:ind w:left="1434" w:hanging="357"/>
              <w:contextualSpacing w:val="0"/>
              <w:jc w:val="both"/>
              <w:rPr>
                <w:color w:val="000000"/>
              </w:rPr>
            </w:pPr>
            <w:r w:rsidRPr="00A0325D">
              <w:rPr>
                <w:color w:val="000000"/>
                <w:lang w:val="uk-UA"/>
              </w:rPr>
              <w:t>Виробнича (педагогічна) практика студентів-філологів.</w:t>
            </w:r>
          </w:p>
        </w:tc>
      </w:tr>
    </w:tbl>
    <w:p w:rsidR="00DE2240" w:rsidRPr="00C743BF" w:rsidRDefault="00DE2240" w:rsidP="007E6C38">
      <w:pPr>
        <w:ind w:firstLine="720"/>
        <w:jc w:val="both"/>
        <w:rPr>
          <w:b/>
          <w:lang w:val="uk-UA"/>
        </w:rPr>
      </w:pPr>
    </w:p>
    <w:p w:rsidR="00DE2240" w:rsidRPr="00C743BF" w:rsidRDefault="00DE2240" w:rsidP="007E6C38">
      <w:pPr>
        <w:ind w:firstLine="720"/>
        <w:jc w:val="both"/>
        <w:rPr>
          <w:lang w:val="uk-UA"/>
        </w:rPr>
      </w:pPr>
    </w:p>
    <w:p w:rsidR="00EF264A" w:rsidRPr="00C743BF" w:rsidRDefault="00EF264A" w:rsidP="007E6C38">
      <w:pPr>
        <w:jc w:val="center"/>
        <w:rPr>
          <w:b/>
          <w:i/>
          <w:caps/>
          <w:color w:val="000000"/>
        </w:rPr>
      </w:pPr>
      <w:r w:rsidRPr="00C743BF">
        <w:rPr>
          <w:b/>
          <w:i/>
          <w:caps/>
          <w:color w:val="000000"/>
        </w:rPr>
        <w:t>8. Система оцінювання та вимоги</w:t>
      </w:r>
    </w:p>
    <w:p w:rsidR="00EF264A" w:rsidRPr="00C743BF" w:rsidRDefault="00EF264A" w:rsidP="007E6C38">
      <w:pPr>
        <w:jc w:val="center"/>
        <w:rPr>
          <w:i/>
          <w:color w:val="000000"/>
        </w:rPr>
      </w:pPr>
    </w:p>
    <w:tbl>
      <w:tblPr>
        <w:tblW w:w="10774" w:type="dxa"/>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69"/>
        <w:gridCol w:w="8505"/>
      </w:tblGrid>
      <w:tr w:rsidR="00EF264A" w:rsidRPr="00DE7D9B" w:rsidTr="00DE2240">
        <w:tc>
          <w:tcPr>
            <w:tcW w:w="2269" w:type="dxa"/>
            <w:vAlign w:val="center"/>
          </w:tcPr>
          <w:p w:rsidR="00EF264A" w:rsidRPr="00C743BF" w:rsidRDefault="00EF264A" w:rsidP="007E6C38">
            <w:pPr>
              <w:pStyle w:val="2"/>
              <w:spacing w:line="240" w:lineRule="auto"/>
              <w:rPr>
                <w:rFonts w:ascii="Times New Roman" w:hAnsi="Times New Roman" w:cs="Times New Roman"/>
                <w:b/>
                <w:i/>
                <w:sz w:val="24"/>
                <w:szCs w:val="24"/>
                <w:lang w:val="uk-UA"/>
              </w:rPr>
            </w:pPr>
            <w:r w:rsidRPr="00C743BF">
              <w:rPr>
                <w:rFonts w:ascii="Times New Roman" w:hAnsi="Times New Roman" w:cs="Times New Roman"/>
                <w:b/>
                <w:i/>
                <w:sz w:val="24"/>
                <w:szCs w:val="24"/>
                <w:lang w:val="uk-UA"/>
              </w:rPr>
              <w:t>Загальна система оцінювання курсу</w:t>
            </w:r>
          </w:p>
        </w:tc>
        <w:tc>
          <w:tcPr>
            <w:tcW w:w="8505" w:type="dxa"/>
          </w:tcPr>
          <w:p w:rsidR="00EF264A" w:rsidRPr="00C743BF" w:rsidRDefault="00EF264A" w:rsidP="007E6C38">
            <w:pPr>
              <w:pStyle w:val="2"/>
              <w:tabs>
                <w:tab w:val="left" w:pos="326"/>
              </w:tabs>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C743BF">
              <w:rPr>
                <w:rFonts w:ascii="Cambria Math" w:eastAsia="MS Mincho" w:hAnsi="Cambria Math" w:cs="Cambria Math"/>
                <w:i/>
                <w:sz w:val="24"/>
                <w:szCs w:val="24"/>
                <w:lang w:val="uk-UA"/>
              </w:rPr>
              <w:t>∗</w:t>
            </w:r>
            <w:r w:rsidRPr="00C743BF">
              <w:rPr>
                <w:rFonts w:ascii="Times New Roman" w:hAnsi="Times New Roman" w:cs="Times New Roman"/>
                <w:i/>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C743BF">
              <w:rPr>
                <w:rFonts w:ascii="Cambria Math" w:eastAsia="MS Mincho" w:hAnsi="Cambria Math" w:cs="Cambria Math"/>
                <w:i/>
                <w:sz w:val="24"/>
                <w:szCs w:val="24"/>
                <w:lang w:val="uk-UA"/>
              </w:rPr>
              <w:t>∗</w:t>
            </w:r>
            <w:r w:rsidRPr="00C743BF">
              <w:rPr>
                <w:rFonts w:ascii="Times New Roman" w:hAnsi="Times New Roman" w:cs="Times New Roman"/>
                <w:i/>
                <w:sz w:val="24"/>
                <w:szCs w:val="24"/>
                <w:lang w:val="uk-UA"/>
              </w:rPr>
              <w:t>20 / 5 = 4.1 * 4 = 16.4 // 16 (балів). За періодичний кон</w:t>
            </w:r>
            <w:r w:rsidR="004F43E3">
              <w:rPr>
                <w:rFonts w:ascii="Times New Roman" w:hAnsi="Times New Roman" w:cs="Times New Roman"/>
                <w:i/>
                <w:sz w:val="24"/>
                <w:szCs w:val="24"/>
                <w:lang w:val="uk-UA"/>
              </w:rPr>
              <w:t>троль (ПКР) студентом отримано 26</w:t>
            </w:r>
            <w:r w:rsidRPr="00C743BF">
              <w:rPr>
                <w:rFonts w:ascii="Times New Roman" w:hAnsi="Times New Roman" w:cs="Times New Roman"/>
                <w:i/>
                <w:sz w:val="24"/>
                <w:szCs w:val="24"/>
                <w:lang w:val="uk-UA"/>
              </w:rPr>
              <w:t xml:space="preserve"> балів. Тоді за контрольну точку (КТ) буде отримано КТ = ПК + ПКР = 16 + </w:t>
            </w:r>
            <w:r w:rsidR="004F43E3">
              <w:rPr>
                <w:rFonts w:ascii="Times New Roman" w:hAnsi="Times New Roman" w:cs="Times New Roman"/>
                <w:i/>
                <w:sz w:val="24"/>
                <w:szCs w:val="24"/>
                <w:lang w:val="uk-UA"/>
              </w:rPr>
              <w:t xml:space="preserve">26 </w:t>
            </w:r>
            <w:r w:rsidRPr="00C743BF">
              <w:rPr>
                <w:rFonts w:ascii="Times New Roman" w:hAnsi="Times New Roman" w:cs="Times New Roman"/>
                <w:i/>
                <w:sz w:val="24"/>
                <w:szCs w:val="24"/>
                <w:lang w:val="uk-UA"/>
              </w:rPr>
              <w:t xml:space="preserve">= 46 (балів). </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EF264A" w:rsidRPr="00C743BF" w:rsidRDefault="00A0325D" w:rsidP="00DE7D9B">
            <w:pPr>
              <w:pStyle w:val="2"/>
              <w:spacing w:line="240" w:lineRule="auto"/>
              <w:ind w:firstLine="326"/>
              <w:jc w:val="both"/>
              <w:rPr>
                <w:rFonts w:ascii="Times New Roman" w:hAnsi="Times New Roman" w:cs="Times New Roman"/>
                <w:i/>
                <w:sz w:val="24"/>
                <w:szCs w:val="24"/>
                <w:lang w:val="uk-UA"/>
              </w:rPr>
            </w:pPr>
            <w:r>
              <w:rPr>
                <w:rFonts w:ascii="Times New Roman" w:hAnsi="Times New Roman" w:cs="Times New Roman"/>
                <w:i/>
                <w:sz w:val="24"/>
                <w:szCs w:val="24"/>
                <w:lang w:val="uk-UA"/>
              </w:rPr>
              <w:t>П</w:t>
            </w:r>
            <w:r w:rsidR="00EF264A" w:rsidRPr="00C743BF">
              <w:rPr>
                <w:rFonts w:ascii="Times New Roman" w:hAnsi="Times New Roman" w:cs="Times New Roman"/>
                <w:i/>
                <w:sz w:val="24"/>
                <w:szCs w:val="24"/>
                <w:lang w:val="uk-UA"/>
              </w:rPr>
              <w:t xml:space="preserve">ідсумковим контролем </w:t>
            </w:r>
            <w:r>
              <w:rPr>
                <w:rFonts w:ascii="Times New Roman" w:hAnsi="Times New Roman" w:cs="Times New Roman"/>
                <w:i/>
                <w:sz w:val="24"/>
                <w:szCs w:val="24"/>
                <w:lang w:val="uk-UA"/>
              </w:rPr>
              <w:t xml:space="preserve">дисципліни </w:t>
            </w:r>
            <w:r w:rsidR="00EF264A" w:rsidRPr="00C743BF">
              <w:rPr>
                <w:rFonts w:ascii="Times New Roman" w:hAnsi="Times New Roman" w:cs="Times New Roman"/>
                <w:i/>
                <w:sz w:val="24"/>
                <w:szCs w:val="24"/>
                <w:lang w:val="uk-UA"/>
              </w:rPr>
              <w:t>є екзамен, на його складання надається 100 балів за виконання тестів (завдань іншого виду). Загальний рейтинг з дисципліни (ЗР) складається з суми балів (Е), отриманих на екзамені, і підсумкової оцінки (ПО)</w:t>
            </w:r>
            <w:r w:rsidR="00DE7D9B">
              <w:rPr>
                <w:rFonts w:ascii="Times New Roman" w:hAnsi="Times New Roman" w:cs="Times New Roman"/>
                <w:i/>
                <w:sz w:val="24"/>
                <w:szCs w:val="24"/>
                <w:lang w:val="uk-UA"/>
              </w:rPr>
              <w:t xml:space="preserve">, курсової роботи </w:t>
            </w:r>
            <w:r w:rsidR="00EF264A" w:rsidRPr="00C743BF">
              <w:rPr>
                <w:rFonts w:ascii="Times New Roman" w:hAnsi="Times New Roman" w:cs="Times New Roman"/>
                <w:i/>
                <w:sz w:val="24"/>
                <w:szCs w:val="24"/>
                <w:lang w:val="uk-UA"/>
              </w:rPr>
              <w:t xml:space="preserve"> та ді</w:t>
            </w:r>
            <w:r w:rsidR="00DE7D9B">
              <w:rPr>
                <w:rFonts w:ascii="Times New Roman" w:hAnsi="Times New Roman" w:cs="Times New Roman"/>
                <w:i/>
                <w:sz w:val="24"/>
                <w:szCs w:val="24"/>
                <w:lang w:val="uk-UA"/>
              </w:rPr>
              <w:t>литься на три. ЗР = (ПО + Е + Курс. роб.) / 3</w:t>
            </w:r>
          </w:p>
        </w:tc>
      </w:tr>
      <w:tr w:rsidR="00EF264A" w:rsidRPr="005542F6" w:rsidTr="00DE2240">
        <w:tc>
          <w:tcPr>
            <w:tcW w:w="2269" w:type="dxa"/>
          </w:tcPr>
          <w:p w:rsidR="00EF264A" w:rsidRPr="00C743BF" w:rsidRDefault="004F43E3" w:rsidP="007E6C38">
            <w:pPr>
              <w:pStyle w:val="2"/>
              <w:widowControl w:val="0"/>
              <w:spacing w:line="240" w:lineRule="auto"/>
              <w:jc w:val="center"/>
              <w:rPr>
                <w:rFonts w:ascii="Times New Roman" w:hAnsi="Times New Roman" w:cs="Times New Roman"/>
                <w:b/>
                <w:i/>
                <w:sz w:val="24"/>
                <w:szCs w:val="24"/>
                <w:lang w:val="uk-UA"/>
              </w:rPr>
            </w:pPr>
            <w:r>
              <w:rPr>
                <w:rFonts w:ascii="Times New Roman" w:hAnsi="Times New Roman" w:cs="Times New Roman"/>
                <w:b/>
                <w:i/>
                <w:sz w:val="24"/>
                <w:szCs w:val="24"/>
                <w:lang w:val="uk-UA"/>
              </w:rPr>
              <w:t xml:space="preserve">Семінарські </w:t>
            </w:r>
            <w:r w:rsidR="00EF264A" w:rsidRPr="00C743BF">
              <w:rPr>
                <w:rFonts w:ascii="Times New Roman" w:hAnsi="Times New Roman" w:cs="Times New Roman"/>
                <w:b/>
                <w:i/>
                <w:sz w:val="24"/>
                <w:szCs w:val="24"/>
                <w:lang w:val="uk-UA"/>
              </w:rPr>
              <w:t>заняття</w:t>
            </w:r>
          </w:p>
        </w:tc>
        <w:tc>
          <w:tcPr>
            <w:tcW w:w="8505" w:type="dxa"/>
          </w:tcPr>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«5»</w:t>
            </w:r>
            <w:r w:rsidRPr="00C743BF">
              <w:rPr>
                <w:rFonts w:ascii="Times New Roman" w:hAnsi="Times New Roman" w:cs="Times New Roman"/>
                <w:i/>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«4»</w:t>
            </w:r>
            <w:r w:rsidRPr="00C743BF">
              <w:rPr>
                <w:rFonts w:ascii="Times New Roman" w:hAnsi="Times New Roman" w:cs="Times New Roman"/>
                <w:i/>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w:t>
            </w:r>
            <w:r w:rsidRPr="00C743BF">
              <w:rPr>
                <w:rFonts w:ascii="Times New Roman" w:hAnsi="Times New Roman" w:cs="Times New Roman"/>
                <w:i/>
                <w:sz w:val="24"/>
                <w:szCs w:val="24"/>
                <w:lang w:val="uk-UA"/>
              </w:rPr>
              <w:lastRenderedPageBreak/>
              <w:t xml:space="preserve">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«3»</w:t>
            </w:r>
            <w:r w:rsidRPr="00C743BF">
              <w:rPr>
                <w:rFonts w:ascii="Times New Roman" w:hAnsi="Times New Roman" w:cs="Times New Roman"/>
                <w:i/>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EF264A" w:rsidRPr="00C743BF" w:rsidRDefault="00EF264A" w:rsidP="007E6C38">
            <w:pPr>
              <w:pStyle w:val="2"/>
              <w:spacing w:line="240" w:lineRule="auto"/>
              <w:ind w:firstLine="326"/>
              <w:jc w:val="both"/>
              <w:rPr>
                <w:rFonts w:ascii="Times New Roman" w:hAnsi="Times New Roman" w:cs="Times New Roman"/>
                <w:i/>
                <w:sz w:val="24"/>
                <w:szCs w:val="24"/>
                <w:lang w:val="uk-UA"/>
              </w:rPr>
            </w:pPr>
            <w:r w:rsidRPr="00C743BF">
              <w:rPr>
                <w:rFonts w:ascii="Times New Roman" w:hAnsi="Times New Roman" w:cs="Times New Roman"/>
                <w:b/>
                <w:i/>
                <w:sz w:val="24"/>
                <w:szCs w:val="24"/>
                <w:lang w:val="uk-UA"/>
              </w:rPr>
              <w:t>«2»</w:t>
            </w:r>
            <w:r w:rsidRPr="00C743BF">
              <w:rPr>
                <w:rFonts w:ascii="Times New Roman" w:hAnsi="Times New Roman" w:cs="Times New Roman"/>
                <w:i/>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EF264A" w:rsidRPr="00C743BF" w:rsidTr="00DE2240">
        <w:tc>
          <w:tcPr>
            <w:tcW w:w="2269" w:type="dxa"/>
          </w:tcPr>
          <w:p w:rsidR="00EF264A" w:rsidRPr="00C743BF" w:rsidRDefault="00EF264A" w:rsidP="007E6C38">
            <w:pPr>
              <w:pStyle w:val="2"/>
              <w:widowControl w:val="0"/>
              <w:spacing w:line="240" w:lineRule="auto"/>
              <w:jc w:val="center"/>
              <w:rPr>
                <w:rFonts w:ascii="Times New Roman" w:hAnsi="Times New Roman" w:cs="Times New Roman"/>
                <w:b/>
                <w:i/>
                <w:sz w:val="24"/>
                <w:szCs w:val="24"/>
                <w:lang w:val="uk-UA"/>
              </w:rPr>
            </w:pPr>
            <w:r w:rsidRPr="00C743BF">
              <w:rPr>
                <w:rFonts w:ascii="Times New Roman" w:hAnsi="Times New Roman" w:cs="Times New Roman"/>
                <w:b/>
                <w:i/>
                <w:sz w:val="24"/>
                <w:szCs w:val="24"/>
                <w:lang w:val="uk-UA"/>
              </w:rPr>
              <w:lastRenderedPageBreak/>
              <w:t>Умови допуску до підсумкового контролю</w:t>
            </w:r>
          </w:p>
        </w:tc>
        <w:tc>
          <w:tcPr>
            <w:tcW w:w="8505" w:type="dxa"/>
          </w:tcPr>
          <w:p w:rsidR="00EF264A" w:rsidRPr="00C743BF" w:rsidRDefault="00EF264A" w:rsidP="007E6C38">
            <w:pPr>
              <w:pStyle w:val="2"/>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EF264A" w:rsidRPr="00C743BF" w:rsidRDefault="00EF264A" w:rsidP="007E6C38">
            <w:pPr>
              <w:pStyle w:val="2"/>
              <w:spacing w:line="240" w:lineRule="auto"/>
              <w:jc w:val="both"/>
              <w:rPr>
                <w:rFonts w:ascii="Times New Roman" w:hAnsi="Times New Roman" w:cs="Times New Roman"/>
                <w:i/>
                <w:sz w:val="24"/>
                <w:szCs w:val="24"/>
                <w:lang w:val="uk-UA"/>
              </w:rPr>
            </w:pPr>
            <w:r w:rsidRPr="00C743BF">
              <w:rPr>
                <w:rFonts w:ascii="Times New Roman" w:hAnsi="Times New Roman" w:cs="Times New Roman"/>
                <w:i/>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EF264A" w:rsidRPr="00C743BF" w:rsidRDefault="00EF264A" w:rsidP="007E6C38">
      <w:pPr>
        <w:jc w:val="both"/>
        <w:rPr>
          <w:lang w:val="uk-UA"/>
        </w:rPr>
      </w:pPr>
    </w:p>
    <w:p w:rsidR="00EF264A" w:rsidRPr="00C743BF" w:rsidRDefault="00EF264A" w:rsidP="007E6C38">
      <w:pPr>
        <w:ind w:firstLine="720"/>
        <w:jc w:val="both"/>
        <w:rPr>
          <w:lang w:val="uk-UA"/>
        </w:rPr>
      </w:pPr>
    </w:p>
    <w:p w:rsidR="0031182A" w:rsidRPr="00C743BF" w:rsidRDefault="0031182A" w:rsidP="007E6C38">
      <w:pPr>
        <w:ind w:firstLine="1713"/>
        <w:jc w:val="right"/>
        <w:rPr>
          <w:lang w:val="uk-UA"/>
        </w:rPr>
      </w:pPr>
    </w:p>
    <w:p w:rsidR="0031182A" w:rsidRPr="00C743BF" w:rsidRDefault="0031182A" w:rsidP="007E6C38">
      <w:pPr>
        <w:widowControl w:val="0"/>
        <w:jc w:val="center"/>
        <w:rPr>
          <w:b/>
          <w:i/>
          <w:caps/>
          <w:color w:val="000000"/>
          <w:lang w:val="uk-UA"/>
        </w:rPr>
      </w:pPr>
      <w:r w:rsidRPr="00C743BF">
        <w:rPr>
          <w:b/>
          <w:i/>
          <w:caps/>
          <w:color w:val="000000"/>
        </w:rPr>
        <w:t>9. Рекомендована література</w:t>
      </w:r>
      <w:r w:rsidR="00DE2240" w:rsidRPr="00C743BF">
        <w:rPr>
          <w:b/>
          <w:i/>
          <w:caps/>
          <w:color w:val="000000"/>
          <w:lang w:val="uk-UA"/>
        </w:rPr>
        <w:t xml:space="preserve"> та інформаційні ресурси</w:t>
      </w:r>
    </w:p>
    <w:p w:rsidR="0031182A" w:rsidRPr="00C743BF" w:rsidRDefault="0031182A" w:rsidP="007E6C38">
      <w:pPr>
        <w:widowControl w:val="0"/>
        <w:jc w:val="center"/>
        <w:rPr>
          <w:b/>
          <w:i/>
          <w:color w:val="000000"/>
        </w:rPr>
      </w:pPr>
    </w:p>
    <w:p w:rsidR="0031182A" w:rsidRPr="00C743BF" w:rsidRDefault="0031182A" w:rsidP="007E6C38">
      <w:pPr>
        <w:jc w:val="center"/>
        <w:rPr>
          <w:b/>
          <w:i/>
          <w:caps/>
        </w:rPr>
      </w:pPr>
      <w:r w:rsidRPr="00C743BF">
        <w:rPr>
          <w:b/>
          <w:i/>
          <w:caps/>
        </w:rPr>
        <w:t>Основна література</w:t>
      </w:r>
    </w:p>
    <w:p w:rsidR="00C35174" w:rsidRPr="00945E11" w:rsidRDefault="00C35174" w:rsidP="00A0325D">
      <w:pPr>
        <w:numPr>
          <w:ilvl w:val="0"/>
          <w:numId w:val="43"/>
        </w:numPr>
        <w:suppressAutoHyphens/>
        <w:rPr>
          <w:color w:val="1D1B11"/>
        </w:rPr>
      </w:pPr>
      <w:r w:rsidRPr="00945E11">
        <w:rPr>
          <w:color w:val="1D1B11"/>
        </w:rPr>
        <w:t>Неділько В. Я.Методика викладання української літератури в середній школі.  К.: Вища  школа, 1978. 248 с.</w:t>
      </w:r>
    </w:p>
    <w:p w:rsidR="00C35174" w:rsidRPr="00945E11" w:rsidRDefault="00C35174" w:rsidP="00A0325D">
      <w:pPr>
        <w:numPr>
          <w:ilvl w:val="0"/>
          <w:numId w:val="43"/>
        </w:numPr>
        <w:suppressAutoHyphens/>
        <w:jc w:val="both"/>
        <w:rPr>
          <w:color w:val="1D1B11"/>
        </w:rPr>
      </w:pPr>
      <w:r w:rsidRPr="00945E11">
        <w:rPr>
          <w:color w:val="1D1B11"/>
        </w:rPr>
        <w:t>Пасічник</w:t>
      </w:r>
      <w:proofErr w:type="gramStart"/>
      <w:r w:rsidRPr="00945E11">
        <w:rPr>
          <w:color w:val="1D1B11"/>
        </w:rPr>
        <w:t xml:space="preserve"> Є.</w:t>
      </w:r>
      <w:proofErr w:type="gramEnd"/>
      <w:r w:rsidRPr="00945E11">
        <w:rPr>
          <w:color w:val="1D1B11"/>
        </w:rPr>
        <w:t>А. Методика викладання української література в середніх навчальних закладах.  К.: Ленвіт, 2000. 384</w:t>
      </w:r>
      <w:r>
        <w:rPr>
          <w:color w:val="1D1B11"/>
        </w:rPr>
        <w:t xml:space="preserve"> </w:t>
      </w:r>
      <w:r w:rsidRPr="00945E11">
        <w:rPr>
          <w:color w:val="1D1B11"/>
        </w:rPr>
        <w:t>с.</w:t>
      </w:r>
    </w:p>
    <w:p w:rsidR="00C35174" w:rsidRPr="00945E11" w:rsidRDefault="00C35174" w:rsidP="00A0325D">
      <w:pPr>
        <w:numPr>
          <w:ilvl w:val="0"/>
          <w:numId w:val="43"/>
        </w:numPr>
        <w:suppressAutoHyphens/>
        <w:jc w:val="both"/>
        <w:rPr>
          <w:color w:val="1D1B11"/>
        </w:rPr>
      </w:pPr>
      <w:r w:rsidRPr="00945E11">
        <w:rPr>
          <w:color w:val="1D1B11"/>
        </w:rPr>
        <w:t>Пультер С.Щ., Лісовський А.М. Методика викладання української</w:t>
      </w:r>
      <w:r>
        <w:rPr>
          <w:color w:val="1D1B11"/>
        </w:rPr>
        <w:t xml:space="preserve"> літератури в середній школі. </w:t>
      </w:r>
      <w:r w:rsidRPr="00945E11">
        <w:rPr>
          <w:color w:val="1D1B11"/>
        </w:rPr>
        <w:t>Житомир: Полісся, 200</w:t>
      </w:r>
      <w:r>
        <w:rPr>
          <w:color w:val="1D1B11"/>
        </w:rPr>
        <w:t>0.</w:t>
      </w:r>
      <w:r w:rsidRPr="00945E11">
        <w:rPr>
          <w:color w:val="1D1B11"/>
        </w:rPr>
        <w:t xml:space="preserve"> 163 с.</w:t>
      </w:r>
    </w:p>
    <w:p w:rsidR="00C35174" w:rsidRPr="00945E11" w:rsidRDefault="00C35174" w:rsidP="00A0325D">
      <w:pPr>
        <w:numPr>
          <w:ilvl w:val="0"/>
          <w:numId w:val="43"/>
        </w:numPr>
        <w:suppressAutoHyphens/>
        <w:jc w:val="both"/>
        <w:rPr>
          <w:color w:val="1D1B11"/>
        </w:rPr>
      </w:pPr>
      <w:r w:rsidRPr="00945E11">
        <w:rPr>
          <w:color w:val="1D1B11"/>
        </w:rPr>
        <w:t>Ситченко А. Методика навчання української літератур</w:t>
      </w:r>
      <w:r>
        <w:rPr>
          <w:color w:val="1D1B11"/>
        </w:rPr>
        <w:t xml:space="preserve">и в загальноосвітніх закладах. </w:t>
      </w:r>
      <w:r w:rsidRPr="00945E11">
        <w:rPr>
          <w:color w:val="1D1B11"/>
        </w:rPr>
        <w:t>К.: Ленвіт, 2011. 291 с.</w:t>
      </w:r>
    </w:p>
    <w:p w:rsidR="00C35174" w:rsidRPr="00945E11" w:rsidRDefault="00C35174" w:rsidP="00A0325D">
      <w:pPr>
        <w:numPr>
          <w:ilvl w:val="0"/>
          <w:numId w:val="43"/>
        </w:numPr>
        <w:suppressAutoHyphens/>
        <w:jc w:val="both"/>
        <w:rPr>
          <w:color w:val="1D1B11"/>
        </w:rPr>
      </w:pPr>
      <w:r w:rsidRPr="00945E11">
        <w:rPr>
          <w:color w:val="1D1B11"/>
        </w:rPr>
        <w:t xml:space="preserve">Степанишин Б.І Викладання української літератури </w:t>
      </w:r>
      <w:proofErr w:type="gramStart"/>
      <w:r w:rsidRPr="00945E11">
        <w:rPr>
          <w:color w:val="1D1B11"/>
        </w:rPr>
        <w:t>в</w:t>
      </w:r>
      <w:proofErr w:type="gramEnd"/>
      <w:r w:rsidRPr="00945E11">
        <w:rPr>
          <w:color w:val="1D1B11"/>
        </w:rPr>
        <w:t xml:space="preserve"> </w:t>
      </w:r>
      <w:proofErr w:type="gramStart"/>
      <w:r w:rsidRPr="00945E11">
        <w:rPr>
          <w:color w:val="1D1B11"/>
        </w:rPr>
        <w:t>школ</w:t>
      </w:r>
      <w:proofErr w:type="gramEnd"/>
      <w:r w:rsidRPr="00945E11">
        <w:rPr>
          <w:color w:val="1D1B11"/>
        </w:rPr>
        <w:t>і. К.: РВК “Проза”, 1995. 254 с.</w:t>
      </w:r>
    </w:p>
    <w:p w:rsidR="00C35174" w:rsidRDefault="00C35174" w:rsidP="00A0325D">
      <w:pPr>
        <w:numPr>
          <w:ilvl w:val="0"/>
          <w:numId w:val="43"/>
        </w:numPr>
        <w:suppressAutoHyphens/>
        <w:jc w:val="both"/>
        <w:rPr>
          <w:color w:val="1D1B11"/>
        </w:rPr>
      </w:pPr>
      <w:r w:rsidRPr="00945E11">
        <w:rPr>
          <w:color w:val="1D1B11"/>
        </w:rPr>
        <w:t>Токмань Г. Методика навчання української літератур</w:t>
      </w:r>
      <w:r>
        <w:rPr>
          <w:color w:val="1D1B11"/>
        </w:rPr>
        <w:t xml:space="preserve">и в загальноосвітніх закладах. </w:t>
      </w:r>
      <w:r w:rsidRPr="00945E11">
        <w:rPr>
          <w:color w:val="1D1B11"/>
        </w:rPr>
        <w:t>К.: Ленвіт, 2012. 321 с.</w:t>
      </w:r>
    </w:p>
    <w:p w:rsidR="00C35174" w:rsidRPr="00BD0DFD" w:rsidRDefault="00C35174" w:rsidP="00A0325D">
      <w:pPr>
        <w:numPr>
          <w:ilvl w:val="0"/>
          <w:numId w:val="43"/>
        </w:numPr>
        <w:suppressAutoHyphens/>
        <w:jc w:val="both"/>
        <w:rPr>
          <w:color w:val="1D1B11"/>
        </w:rPr>
      </w:pPr>
      <w:r w:rsidRPr="00BD0DFD">
        <w:t>Токмань Г. Методика викладання української літератури в старшій школі: екзистенціально-діалогічна концепція. – К.: Міленіум, 2002. – 317 с.</w:t>
      </w:r>
    </w:p>
    <w:p w:rsidR="00C35174" w:rsidRDefault="00C35174" w:rsidP="00C35174">
      <w:pPr>
        <w:pStyle w:val="a3"/>
        <w:jc w:val="center"/>
        <w:rPr>
          <w:b/>
          <w:color w:val="1D1B11"/>
        </w:rPr>
      </w:pPr>
      <w:r>
        <w:rPr>
          <w:b/>
          <w:color w:val="1D1B11"/>
        </w:rPr>
        <w:t>Д</w:t>
      </w:r>
      <w:r w:rsidRPr="00BD0DFD">
        <w:rPr>
          <w:b/>
          <w:color w:val="1D1B11"/>
        </w:rPr>
        <w:t>опоміжна література</w:t>
      </w:r>
    </w:p>
    <w:p w:rsidR="00C35174" w:rsidRPr="00BD0DFD" w:rsidRDefault="00C35174" w:rsidP="00C35174">
      <w:pPr>
        <w:pStyle w:val="a3"/>
        <w:jc w:val="center"/>
        <w:rPr>
          <w:b/>
          <w:color w:val="1D1B11"/>
        </w:rPr>
      </w:pP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color w:val="1D1B11"/>
          <w:sz w:val="24"/>
        </w:rPr>
        <w:lastRenderedPageBreak/>
        <w:t xml:space="preserve">Активні методи навчання .Режим доступу: </w:t>
      </w:r>
      <w:r w:rsidRPr="00C35174">
        <w:rPr>
          <w:color w:val="1D1B11"/>
          <w:sz w:val="24"/>
          <w:lang w:val="en-US"/>
        </w:rPr>
        <w:t>http</w:t>
      </w:r>
      <w:r w:rsidRPr="00C35174">
        <w:rPr>
          <w:color w:val="1D1B11"/>
          <w:sz w:val="24"/>
        </w:rPr>
        <w:t xml:space="preserve">: //  </w:t>
      </w:r>
      <w:r w:rsidRPr="00C35174">
        <w:rPr>
          <w:color w:val="1D1B11"/>
          <w:sz w:val="24"/>
          <w:lang w:val="en-US"/>
        </w:rPr>
        <w:t>users</w:t>
      </w:r>
      <w:r w:rsidRPr="00C35174">
        <w:rPr>
          <w:color w:val="1D1B11"/>
          <w:sz w:val="24"/>
        </w:rPr>
        <w:t xml:space="preserve">. </w:t>
      </w:r>
      <w:r w:rsidRPr="00C35174">
        <w:rPr>
          <w:color w:val="1D1B11"/>
          <w:sz w:val="24"/>
          <w:lang w:val="en-US"/>
        </w:rPr>
        <w:t>Kpi</w:t>
      </w:r>
      <w:r w:rsidRPr="00C35174">
        <w:rPr>
          <w:color w:val="1D1B11"/>
          <w:sz w:val="24"/>
        </w:rPr>
        <w:t xml:space="preserve">. </w:t>
      </w:r>
      <w:r w:rsidRPr="00C35174">
        <w:rPr>
          <w:color w:val="1D1B11"/>
          <w:sz w:val="24"/>
          <w:lang w:val="en-US"/>
        </w:rPr>
        <w:t>Kharkov</w:t>
      </w:r>
      <w:r w:rsidRPr="00C35174">
        <w:rPr>
          <w:color w:val="1D1B11"/>
          <w:sz w:val="24"/>
        </w:rPr>
        <w:t xml:space="preserve">. </w:t>
      </w:r>
      <w:r w:rsidRPr="00C35174">
        <w:rPr>
          <w:color w:val="1D1B11"/>
          <w:sz w:val="24"/>
          <w:lang w:val="en-US"/>
        </w:rPr>
        <w:t>Ua</w:t>
      </w:r>
      <w:r w:rsidRPr="00C35174">
        <w:rPr>
          <w:color w:val="1D1B11"/>
          <w:sz w:val="24"/>
        </w:rPr>
        <w:t xml:space="preserve"> // </w:t>
      </w:r>
      <w:r w:rsidRPr="00C35174">
        <w:rPr>
          <w:color w:val="1D1B11"/>
          <w:sz w:val="24"/>
          <w:lang w:val="en-US"/>
        </w:rPr>
        <w:t>active</w:t>
      </w:r>
      <w:r w:rsidRPr="00C35174">
        <w:rPr>
          <w:color w:val="1D1B11"/>
          <w:sz w:val="24"/>
        </w:rPr>
        <w:t xml:space="preserve">. </w:t>
      </w:r>
      <w:r w:rsidRPr="00C35174">
        <w:rPr>
          <w:color w:val="1D1B11"/>
          <w:sz w:val="24"/>
          <w:lang w:val="en-US"/>
        </w:rPr>
        <w:t>Htm</w:t>
      </w:r>
      <w:r w:rsidRPr="00C35174">
        <w:rPr>
          <w:color w:val="1D1B11"/>
          <w:sz w:val="24"/>
        </w:rPr>
        <w:t xml:space="preserve">. Заголовок з екрану. </w:t>
      </w: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color w:val="1D1B11"/>
          <w:sz w:val="24"/>
        </w:rPr>
        <w:t xml:space="preserve">Алексюк А.М. Загальні методи навчання в школі. К.: Рад. школа, 1981. 206 с. </w:t>
      </w:r>
    </w:p>
    <w:p w:rsidR="00C35174" w:rsidRPr="00945E11" w:rsidRDefault="00C35174" w:rsidP="00A0325D">
      <w:pPr>
        <w:pStyle w:val="a3"/>
        <w:numPr>
          <w:ilvl w:val="0"/>
          <w:numId w:val="44"/>
        </w:numPr>
        <w:suppressAutoHyphens/>
        <w:contextualSpacing w:val="0"/>
        <w:jc w:val="both"/>
        <w:rPr>
          <w:color w:val="1D1B11"/>
        </w:rPr>
      </w:pPr>
      <w:r w:rsidRPr="00C35174">
        <w:rPr>
          <w:color w:val="1D1B11"/>
          <w:lang w:val="uk-UA"/>
        </w:rPr>
        <w:t xml:space="preserve">.Василюк А., Пахоцінський Р., Яковець Н. Сучасні освітні системи: Навч. посібник. </w:t>
      </w:r>
      <w:r w:rsidRPr="00945E11">
        <w:rPr>
          <w:color w:val="1D1B11"/>
        </w:rPr>
        <w:t>Ніжин: НДПУ, 2002. 139 с.</w:t>
      </w:r>
    </w:p>
    <w:p w:rsidR="00C35174" w:rsidRPr="00BD0DFD" w:rsidRDefault="00C35174" w:rsidP="00A0325D">
      <w:pPr>
        <w:pStyle w:val="a3"/>
        <w:numPr>
          <w:ilvl w:val="0"/>
          <w:numId w:val="44"/>
        </w:numPr>
        <w:suppressAutoHyphens/>
        <w:contextualSpacing w:val="0"/>
        <w:jc w:val="both"/>
        <w:rPr>
          <w:color w:val="1D1B11"/>
        </w:rPr>
      </w:pPr>
      <w:r w:rsidRPr="00BD0DFD">
        <w:t xml:space="preserve">Волошина Н. Критерії оцінювання і система </w:t>
      </w:r>
      <w:proofErr w:type="gramStart"/>
      <w:r w:rsidRPr="00BD0DFD">
        <w:t>обл</w:t>
      </w:r>
      <w:proofErr w:type="gramEnd"/>
      <w:r w:rsidRPr="00BD0DFD">
        <w:t>іку знань, умінь і навичок учнів // Наукові основи методики літерат</w:t>
      </w:r>
      <w:r>
        <w:t xml:space="preserve">ури. К.:Ленвіт, 2002. 384 с. </w:t>
      </w:r>
    </w:p>
    <w:p w:rsidR="00C35174" w:rsidRPr="00BD0DFD" w:rsidRDefault="00C35174" w:rsidP="00A0325D">
      <w:pPr>
        <w:pStyle w:val="a3"/>
        <w:numPr>
          <w:ilvl w:val="0"/>
          <w:numId w:val="44"/>
        </w:numPr>
        <w:suppressAutoHyphens/>
        <w:contextualSpacing w:val="0"/>
        <w:jc w:val="both"/>
        <w:rPr>
          <w:color w:val="1D1B11"/>
        </w:rPr>
      </w:pPr>
      <w:r w:rsidRPr="00BD0DFD">
        <w:t>Гнаткович Т., Ходанич Л. Як сформувати вчителя інноваційно</w:t>
      </w:r>
      <w:r>
        <w:t>-</w:t>
      </w:r>
      <w:r w:rsidRPr="00BD0DFD">
        <w:t xml:space="preserve">компетентною особистістю // Українська мова й література в середніх школах, гімназіях, ліцеях та колегіумах. К., 2007. №8. </w:t>
      </w:r>
      <w:r>
        <w:t xml:space="preserve">С. </w:t>
      </w:r>
    </w:p>
    <w:p w:rsidR="00C35174" w:rsidRPr="00945E11" w:rsidRDefault="00C35174" w:rsidP="00A0325D">
      <w:pPr>
        <w:pStyle w:val="a3"/>
        <w:numPr>
          <w:ilvl w:val="0"/>
          <w:numId w:val="44"/>
        </w:numPr>
        <w:suppressAutoHyphens/>
        <w:contextualSpacing w:val="0"/>
        <w:jc w:val="both"/>
        <w:rPr>
          <w:color w:val="1D1B11"/>
        </w:rPr>
      </w:pPr>
      <w:r w:rsidRPr="00945E11">
        <w:rPr>
          <w:color w:val="1D1B11"/>
        </w:rPr>
        <w:t xml:space="preserve">Грабовська С.Л. Інтерактивне навчання </w:t>
      </w:r>
      <w:proofErr w:type="gramStart"/>
      <w:r w:rsidRPr="00945E11">
        <w:rPr>
          <w:color w:val="1D1B11"/>
        </w:rPr>
        <w:t>у</w:t>
      </w:r>
      <w:proofErr w:type="gramEnd"/>
      <w:r w:rsidRPr="00945E11">
        <w:rPr>
          <w:color w:val="1D1B11"/>
        </w:rPr>
        <w:t xml:space="preserve"> вузі: проблеми і перспективи // Вісник </w:t>
      </w:r>
      <w:r>
        <w:rPr>
          <w:color w:val="1D1B11"/>
        </w:rPr>
        <w:t xml:space="preserve">Льв. ун-ту.  Вип. 15. </w:t>
      </w:r>
      <w:r w:rsidRPr="00945E11">
        <w:rPr>
          <w:color w:val="1D1B11"/>
        </w:rPr>
        <w:t xml:space="preserve">2004. </w:t>
      </w:r>
      <w:r>
        <w:rPr>
          <w:color w:val="1D1B11"/>
        </w:rPr>
        <w:t xml:space="preserve"> С.17</w:t>
      </w:r>
      <w:r w:rsidRPr="00BD0DFD">
        <w:rPr>
          <w:color w:val="1D1B11"/>
        </w:rPr>
        <w:t>1</w:t>
      </w:r>
      <w:r>
        <w:rPr>
          <w:color w:val="1D1B11"/>
        </w:rPr>
        <w:t>–</w:t>
      </w:r>
      <w:r w:rsidRPr="00945E11">
        <w:rPr>
          <w:color w:val="1D1B11"/>
        </w:rPr>
        <w:t>176.</w:t>
      </w:r>
    </w:p>
    <w:p w:rsidR="00C35174" w:rsidRPr="00BD0DFD" w:rsidRDefault="00C35174" w:rsidP="00A0325D">
      <w:pPr>
        <w:pStyle w:val="a3"/>
        <w:numPr>
          <w:ilvl w:val="0"/>
          <w:numId w:val="44"/>
        </w:numPr>
        <w:suppressAutoHyphens/>
        <w:contextualSpacing w:val="0"/>
        <w:jc w:val="both"/>
        <w:rPr>
          <w:color w:val="1D1B11"/>
        </w:rPr>
      </w:pPr>
      <w:r w:rsidRPr="00BD0DFD">
        <w:t>Дейвід Гопкінз. Оцінювання для розвитку школи. Львів: Літопис, 2003. 256 с.</w:t>
      </w:r>
    </w:p>
    <w:p w:rsidR="00C35174" w:rsidRPr="00BD0DFD" w:rsidRDefault="00C35174" w:rsidP="00A0325D">
      <w:pPr>
        <w:pStyle w:val="a3"/>
        <w:numPr>
          <w:ilvl w:val="0"/>
          <w:numId w:val="44"/>
        </w:numPr>
        <w:suppressAutoHyphens/>
        <w:contextualSpacing w:val="0"/>
        <w:jc w:val="both"/>
        <w:rPr>
          <w:color w:val="1D1B11"/>
        </w:rPr>
      </w:pPr>
      <w:r w:rsidRPr="00BD0DFD">
        <w:t xml:space="preserve">. Демчук О. Життєпис письменника: конспекти нестандартних уроків. – К.: Педагогічна преса, 2002. – 192 с. </w:t>
      </w:r>
    </w:p>
    <w:p w:rsidR="00C35174" w:rsidRDefault="00C35174" w:rsidP="00A0325D">
      <w:pPr>
        <w:pStyle w:val="a3"/>
        <w:numPr>
          <w:ilvl w:val="0"/>
          <w:numId w:val="44"/>
        </w:numPr>
        <w:suppressAutoHyphens/>
        <w:contextualSpacing w:val="0"/>
        <w:jc w:val="both"/>
        <w:rPr>
          <w:color w:val="1D1B11"/>
        </w:rPr>
      </w:pPr>
      <w:r w:rsidRPr="00BD0DFD">
        <w:rPr>
          <w:color w:val="1D1B11"/>
        </w:rPr>
        <w:t>Державний стандарт базової і повної середнь</w:t>
      </w:r>
      <w:r>
        <w:rPr>
          <w:color w:val="1D1B11"/>
        </w:rPr>
        <w:t xml:space="preserve">ої освіти // Дивослово.  2004. </w:t>
      </w:r>
      <w:r w:rsidRPr="00BD0DFD">
        <w:rPr>
          <w:color w:val="1D1B11"/>
        </w:rPr>
        <w:t>№ 3. С. 76–79.</w:t>
      </w:r>
    </w:p>
    <w:p w:rsidR="00C35174" w:rsidRPr="006F2DF7" w:rsidRDefault="00C35174" w:rsidP="00A0325D">
      <w:pPr>
        <w:pStyle w:val="a3"/>
        <w:numPr>
          <w:ilvl w:val="0"/>
          <w:numId w:val="44"/>
        </w:numPr>
        <w:suppressAutoHyphens/>
        <w:contextualSpacing w:val="0"/>
        <w:jc w:val="both"/>
        <w:rPr>
          <w:color w:val="1D1B11"/>
        </w:rPr>
      </w:pPr>
      <w:r w:rsidRPr="00BD0DFD">
        <w:rPr>
          <w:color w:val="1D1B11"/>
        </w:rPr>
        <w:t>Дробот В.М. Изучение биографии писателя в школе. К.: Рад</w:t>
      </w:r>
      <w:proofErr w:type="gramStart"/>
      <w:r w:rsidRPr="00BD0DFD">
        <w:rPr>
          <w:color w:val="1D1B11"/>
        </w:rPr>
        <w:t>.</w:t>
      </w:r>
      <w:proofErr w:type="gramEnd"/>
      <w:r w:rsidRPr="00BD0DFD">
        <w:rPr>
          <w:color w:val="1D1B11"/>
        </w:rPr>
        <w:t xml:space="preserve"> </w:t>
      </w:r>
      <w:proofErr w:type="gramStart"/>
      <w:r w:rsidRPr="00BD0DFD">
        <w:rPr>
          <w:color w:val="1D1B11"/>
        </w:rPr>
        <w:t>ш</w:t>
      </w:r>
      <w:proofErr w:type="gramEnd"/>
      <w:r w:rsidRPr="00BD0DFD">
        <w:rPr>
          <w:color w:val="1D1B11"/>
        </w:rPr>
        <w:t>кола, 1988.  184 с.</w:t>
      </w:r>
    </w:p>
    <w:p w:rsidR="00C35174" w:rsidRPr="006F2DF7" w:rsidRDefault="00C35174" w:rsidP="00A0325D">
      <w:pPr>
        <w:pStyle w:val="a3"/>
        <w:numPr>
          <w:ilvl w:val="0"/>
          <w:numId w:val="44"/>
        </w:numPr>
        <w:suppressAutoHyphens/>
        <w:contextualSpacing w:val="0"/>
        <w:jc w:val="both"/>
        <w:rPr>
          <w:color w:val="1D1B11"/>
        </w:rPr>
      </w:pPr>
      <w:r w:rsidRPr="00BD0DFD">
        <w:t xml:space="preserve">Капська А. Й. Педагогіка живого слова: Навчальний </w:t>
      </w:r>
      <w:proofErr w:type="gramStart"/>
      <w:r w:rsidRPr="00BD0DFD">
        <w:t>пос</w:t>
      </w:r>
      <w:proofErr w:type="gramEnd"/>
      <w:r w:rsidRPr="00BD0DFD">
        <w:t xml:space="preserve">ібник. К.: ВІПОЛ, 1996. 204 с. </w:t>
      </w:r>
    </w:p>
    <w:p w:rsidR="00C35174" w:rsidRPr="00F87E4D" w:rsidRDefault="00C35174" w:rsidP="00A0325D">
      <w:pPr>
        <w:pStyle w:val="a3"/>
        <w:numPr>
          <w:ilvl w:val="0"/>
          <w:numId w:val="44"/>
        </w:numPr>
        <w:suppressAutoHyphens/>
        <w:contextualSpacing w:val="0"/>
        <w:jc w:val="both"/>
        <w:rPr>
          <w:color w:val="1D1B11"/>
        </w:rPr>
      </w:pPr>
      <w:r w:rsidRPr="00F87E4D">
        <w:rPr>
          <w:color w:val="1D1B11"/>
        </w:rPr>
        <w:t xml:space="preserve">Копєйцева Л. П. Методичні рекомендації </w:t>
      </w:r>
      <w:proofErr w:type="gramStart"/>
      <w:r w:rsidRPr="00F87E4D">
        <w:rPr>
          <w:color w:val="1D1B11"/>
        </w:rPr>
        <w:t>до</w:t>
      </w:r>
      <w:proofErr w:type="gramEnd"/>
      <w:r w:rsidRPr="00F87E4D">
        <w:rPr>
          <w:color w:val="1D1B11"/>
        </w:rPr>
        <w:t xml:space="preserve"> </w:t>
      </w:r>
      <w:r>
        <w:rPr>
          <w:color w:val="1D1B11"/>
        </w:rPr>
        <w:t>курсу «</w:t>
      </w:r>
      <w:r w:rsidRPr="00F87E4D">
        <w:rPr>
          <w:color w:val="1D1B11"/>
        </w:rPr>
        <w:t>Методика нав</w:t>
      </w:r>
      <w:r>
        <w:rPr>
          <w:color w:val="1D1B11"/>
        </w:rPr>
        <w:t>чання української літератури»</w:t>
      </w:r>
      <w:r w:rsidRPr="00F87E4D">
        <w:rPr>
          <w:color w:val="1D1B11"/>
        </w:rPr>
        <w:t xml:space="preserve">. Мелітополь: Видавничий будинок мелітопольської міської друкарні, </w:t>
      </w:r>
      <w:r>
        <w:rPr>
          <w:color w:val="262626"/>
        </w:rPr>
        <w:t>2017.</w:t>
      </w:r>
      <w:r w:rsidRPr="00F87E4D">
        <w:rPr>
          <w:color w:val="262626"/>
        </w:rPr>
        <w:t xml:space="preserve"> </w:t>
      </w:r>
      <w:r w:rsidRPr="00F87E4D">
        <w:rPr>
          <w:color w:val="1D1B11"/>
        </w:rPr>
        <w:t>69 с.</w:t>
      </w:r>
      <w:r w:rsidRPr="00F87E4D">
        <w:rPr>
          <w:color w:val="262626"/>
        </w:rPr>
        <w:t xml:space="preserve"> </w:t>
      </w:r>
    </w:p>
    <w:p w:rsidR="00C35174" w:rsidRPr="00F87E4D" w:rsidRDefault="00C35174" w:rsidP="00A0325D">
      <w:pPr>
        <w:pStyle w:val="a3"/>
        <w:numPr>
          <w:ilvl w:val="0"/>
          <w:numId w:val="44"/>
        </w:numPr>
        <w:suppressAutoHyphens/>
        <w:contextualSpacing w:val="0"/>
        <w:jc w:val="both"/>
        <w:rPr>
          <w:color w:val="1D1B11"/>
        </w:rPr>
      </w:pPr>
      <w:r w:rsidRPr="00F87E4D">
        <w:rPr>
          <w:color w:val="1D1B11"/>
        </w:rPr>
        <w:t xml:space="preserve">Копєйцева Л. П. </w:t>
      </w:r>
      <w:r w:rsidRPr="00F87E4D">
        <w:rPr>
          <w:color w:val="262626"/>
        </w:rPr>
        <w:t>Методичні рекомендації</w:t>
      </w:r>
      <w:r>
        <w:rPr>
          <w:color w:val="262626"/>
        </w:rPr>
        <w:t xml:space="preserve"> до самостійної роботи з курсу «</w:t>
      </w:r>
      <w:r w:rsidRPr="00F87E4D">
        <w:rPr>
          <w:color w:val="262626"/>
        </w:rPr>
        <w:t>Методика навчання української літератури</w:t>
      </w:r>
      <w:r>
        <w:rPr>
          <w:color w:val="262626"/>
        </w:rPr>
        <w:t>»</w:t>
      </w:r>
      <w:r w:rsidRPr="00F87E4D">
        <w:rPr>
          <w:color w:val="262626"/>
        </w:rPr>
        <w:t>. Мелітополь: МДПУ імен</w:t>
      </w:r>
      <w:r>
        <w:rPr>
          <w:color w:val="262626"/>
        </w:rPr>
        <w:t xml:space="preserve">і Богдана Хмельницького, 2015. </w:t>
      </w:r>
      <w:r w:rsidRPr="00F87E4D">
        <w:rPr>
          <w:color w:val="262626"/>
        </w:rPr>
        <w:t>68 с.</w:t>
      </w:r>
    </w:p>
    <w:p w:rsidR="00C35174" w:rsidRPr="00F87E4D" w:rsidRDefault="00C35174" w:rsidP="00A0325D">
      <w:pPr>
        <w:pStyle w:val="a3"/>
        <w:numPr>
          <w:ilvl w:val="0"/>
          <w:numId w:val="44"/>
        </w:numPr>
        <w:suppressAutoHyphens/>
        <w:contextualSpacing w:val="0"/>
        <w:jc w:val="both"/>
        <w:rPr>
          <w:color w:val="1D1B11"/>
        </w:rPr>
      </w:pPr>
      <w:r w:rsidRPr="00F87E4D">
        <w:rPr>
          <w:color w:val="1D1B11"/>
        </w:rPr>
        <w:t>Копєйцева Л. П., Єгорова Ю.М., Пономарець Г.М. М</w:t>
      </w:r>
      <w:r>
        <w:rPr>
          <w:color w:val="1D1B11"/>
        </w:rPr>
        <w:t xml:space="preserve">етодичні рекомендації </w:t>
      </w:r>
      <w:proofErr w:type="gramStart"/>
      <w:r>
        <w:rPr>
          <w:color w:val="1D1B11"/>
        </w:rPr>
        <w:t>до</w:t>
      </w:r>
      <w:proofErr w:type="gramEnd"/>
      <w:r>
        <w:rPr>
          <w:color w:val="1D1B11"/>
        </w:rPr>
        <w:t xml:space="preserve"> курсу «</w:t>
      </w:r>
      <w:r w:rsidRPr="00F87E4D">
        <w:rPr>
          <w:color w:val="1D1B11"/>
        </w:rPr>
        <w:t xml:space="preserve">Методика </w:t>
      </w:r>
      <w:r>
        <w:rPr>
          <w:color w:val="1D1B11"/>
        </w:rPr>
        <w:t>навчання української літератури»</w:t>
      </w:r>
      <w:r w:rsidRPr="00F87E4D">
        <w:rPr>
          <w:color w:val="1D1B11"/>
        </w:rPr>
        <w:t xml:space="preserve"> для студентів ІІІ курсу.</w:t>
      </w:r>
      <w:r w:rsidRPr="00F87E4D">
        <w:rPr>
          <w:color w:val="262626"/>
        </w:rPr>
        <w:t xml:space="preserve"> Мелітополь: МДПУ імені Богдана Хмельницького, 2017. 68 с.</w:t>
      </w:r>
    </w:p>
    <w:p w:rsidR="00C35174" w:rsidRPr="00F87E4D" w:rsidRDefault="00C35174" w:rsidP="00A0325D">
      <w:pPr>
        <w:pStyle w:val="a3"/>
        <w:numPr>
          <w:ilvl w:val="0"/>
          <w:numId w:val="44"/>
        </w:numPr>
        <w:suppressAutoHyphens/>
        <w:contextualSpacing w:val="0"/>
        <w:jc w:val="both"/>
        <w:rPr>
          <w:color w:val="1D1B11"/>
        </w:rPr>
      </w:pPr>
      <w:r w:rsidRPr="00F87E4D">
        <w:rPr>
          <w:color w:val="1D1B11"/>
        </w:rPr>
        <w:t>Копєйцева Л. П., Ш</w:t>
      </w:r>
      <w:r w:rsidRPr="00F87E4D">
        <w:rPr>
          <w:color w:val="262626"/>
        </w:rPr>
        <w:t>аров С.В. Е</w:t>
      </w:r>
      <w:r>
        <w:rPr>
          <w:color w:val="1D1B11"/>
        </w:rPr>
        <w:t xml:space="preserve">лектронний </w:t>
      </w:r>
      <w:proofErr w:type="gramStart"/>
      <w:r>
        <w:rPr>
          <w:color w:val="1D1B11"/>
        </w:rPr>
        <w:t>п</w:t>
      </w:r>
      <w:proofErr w:type="gramEnd"/>
      <w:r>
        <w:rPr>
          <w:color w:val="1D1B11"/>
        </w:rPr>
        <w:t>ідручник з курсу «</w:t>
      </w:r>
      <w:r w:rsidRPr="00F87E4D">
        <w:rPr>
          <w:color w:val="1D1B11"/>
        </w:rPr>
        <w:t xml:space="preserve">Методика </w:t>
      </w:r>
      <w:r>
        <w:rPr>
          <w:color w:val="1D1B11"/>
        </w:rPr>
        <w:t>навчання української літератури»</w:t>
      </w:r>
      <w:r w:rsidRPr="00F87E4D">
        <w:rPr>
          <w:color w:val="1D1B11"/>
        </w:rPr>
        <w:t>.  2015.</w:t>
      </w:r>
    </w:p>
    <w:p w:rsidR="00C35174" w:rsidRPr="006F2DF7" w:rsidRDefault="00C35174" w:rsidP="00A0325D">
      <w:pPr>
        <w:pStyle w:val="a3"/>
        <w:numPr>
          <w:ilvl w:val="0"/>
          <w:numId w:val="44"/>
        </w:numPr>
        <w:suppressAutoHyphens/>
        <w:contextualSpacing w:val="0"/>
        <w:jc w:val="both"/>
        <w:rPr>
          <w:color w:val="1D1B11"/>
        </w:rPr>
      </w:pPr>
      <w:r>
        <w:t>Корнійчук В. «</w:t>
      </w:r>
      <w:r w:rsidRPr="006F2DF7">
        <w:t xml:space="preserve">Коли не </w:t>
      </w:r>
      <w:proofErr w:type="gramStart"/>
      <w:r w:rsidRPr="006F2DF7">
        <w:t>по</w:t>
      </w:r>
      <w:proofErr w:type="gramEnd"/>
      <w:r w:rsidRPr="006F2DF7">
        <w:t xml:space="preserve"> конях, так хоч </w:t>
      </w:r>
      <w:r>
        <w:t xml:space="preserve">по голоблях» (Щира турбота про </w:t>
      </w:r>
      <w:r w:rsidRPr="006F2DF7">
        <w:t xml:space="preserve">якість освіти чи псевдо інтелектуальний тролінг?) // Дивослово. 2015. № 12. </w:t>
      </w:r>
      <w:r>
        <w:t>С. </w:t>
      </w:r>
      <w:r w:rsidRPr="006F2DF7">
        <w:t>71</w:t>
      </w:r>
      <w:r>
        <w:t>–77.</w:t>
      </w:r>
      <w:r w:rsidRPr="006F2DF7">
        <w:t xml:space="preserve"> </w:t>
      </w:r>
    </w:p>
    <w:p w:rsidR="00C35174" w:rsidRPr="00945E11" w:rsidRDefault="00C35174" w:rsidP="00A0325D">
      <w:pPr>
        <w:numPr>
          <w:ilvl w:val="0"/>
          <w:numId w:val="44"/>
        </w:numPr>
        <w:suppressAutoHyphens/>
        <w:jc w:val="both"/>
        <w:rPr>
          <w:color w:val="1D1B11"/>
        </w:rPr>
      </w:pPr>
      <w:r w:rsidRPr="00945E11">
        <w:rPr>
          <w:color w:val="1D1B11"/>
        </w:rPr>
        <w:t>Мазуркевич О. Р. Нариси з історії ме</w:t>
      </w:r>
      <w:r>
        <w:rPr>
          <w:color w:val="1D1B11"/>
        </w:rPr>
        <w:t>тодики української літератури. К.: Рад</w:t>
      </w:r>
      <w:proofErr w:type="gramStart"/>
      <w:r>
        <w:rPr>
          <w:color w:val="1D1B11"/>
        </w:rPr>
        <w:t>.</w:t>
      </w:r>
      <w:proofErr w:type="gramEnd"/>
      <w:r>
        <w:rPr>
          <w:color w:val="1D1B11"/>
        </w:rPr>
        <w:t xml:space="preserve"> </w:t>
      </w:r>
      <w:proofErr w:type="gramStart"/>
      <w:r>
        <w:rPr>
          <w:color w:val="1D1B11"/>
        </w:rPr>
        <w:t>ш</w:t>
      </w:r>
      <w:proofErr w:type="gramEnd"/>
      <w:r>
        <w:rPr>
          <w:color w:val="1D1B11"/>
        </w:rPr>
        <w:t xml:space="preserve">кола, 1961. </w:t>
      </w:r>
      <w:r w:rsidRPr="00945E11">
        <w:rPr>
          <w:color w:val="1D1B11"/>
        </w:rPr>
        <w:t xml:space="preserve"> 375 с.</w:t>
      </w:r>
    </w:p>
    <w:p w:rsidR="00C35174" w:rsidRPr="00BD0DFD" w:rsidRDefault="00C35174" w:rsidP="00A0325D">
      <w:pPr>
        <w:numPr>
          <w:ilvl w:val="0"/>
          <w:numId w:val="44"/>
        </w:numPr>
        <w:suppressAutoHyphens/>
        <w:jc w:val="both"/>
        <w:rPr>
          <w:color w:val="1D1B11"/>
        </w:rPr>
      </w:pPr>
      <w:r w:rsidRPr="00945E11">
        <w:rPr>
          <w:color w:val="1D1B11"/>
        </w:rPr>
        <w:t>Мазур</w:t>
      </w:r>
      <w:r>
        <w:rPr>
          <w:color w:val="1D1B11"/>
        </w:rPr>
        <w:t xml:space="preserve">кевич О.Р. Метод і творчість. </w:t>
      </w:r>
      <w:r w:rsidRPr="00945E11">
        <w:rPr>
          <w:color w:val="1D1B11"/>
        </w:rPr>
        <w:t>К.: Рад. школа, 1973. 255 с.</w:t>
      </w:r>
      <w:proofErr w:type="gramStart"/>
      <w:r w:rsidRPr="00945E11">
        <w:rPr>
          <w:color w:val="1D1B11"/>
        </w:rPr>
        <w:t xml:space="preserve"> </w:t>
      </w:r>
      <w:r w:rsidRPr="00BD0DFD">
        <w:rPr>
          <w:color w:val="1D1B11"/>
        </w:rPr>
        <w:t>.</w:t>
      </w:r>
      <w:proofErr w:type="gramEnd"/>
    </w:p>
    <w:p w:rsidR="00C35174" w:rsidRPr="00945E11" w:rsidRDefault="00C35174" w:rsidP="00A0325D">
      <w:pPr>
        <w:numPr>
          <w:ilvl w:val="0"/>
          <w:numId w:val="44"/>
        </w:numPr>
        <w:suppressAutoHyphens/>
        <w:jc w:val="both"/>
        <w:rPr>
          <w:color w:val="1D1B11"/>
        </w:rPr>
      </w:pPr>
      <w:r w:rsidRPr="00945E11">
        <w:rPr>
          <w:color w:val="1D1B11"/>
        </w:rPr>
        <w:t>Методичні рекомендації щодо вивчення української літератури в загальноосв</w:t>
      </w:r>
      <w:r>
        <w:rPr>
          <w:color w:val="1D1B11"/>
        </w:rPr>
        <w:t>ітніх навчальних закладах у 2019 / 2020 н. р. / Дивослово.  2019. №8 . С.9–</w:t>
      </w:r>
      <w:r w:rsidRPr="00945E11">
        <w:rPr>
          <w:color w:val="1D1B11"/>
        </w:rPr>
        <w:t xml:space="preserve">13. </w:t>
      </w: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sz w:val="24"/>
        </w:rPr>
        <w:t xml:space="preserve">Микитюк В. Практикум з методики викладання літератури: навчальний посібник. – Львів: ЛНУ імені Івана Франка, 2011. 186 с. </w:t>
      </w: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sz w:val="24"/>
        </w:rPr>
        <w:t xml:space="preserve">Микитюк В.І. Принципи проблемності у викладанні української літератури // Дивослово. К., 2005 </w:t>
      </w:r>
    </w:p>
    <w:p w:rsidR="00C35174" w:rsidRPr="006F2DF7" w:rsidRDefault="00C35174" w:rsidP="00A0325D">
      <w:pPr>
        <w:pStyle w:val="a3"/>
        <w:numPr>
          <w:ilvl w:val="0"/>
          <w:numId w:val="44"/>
        </w:numPr>
        <w:jc w:val="both"/>
      </w:pPr>
      <w:r w:rsidRPr="00BD0DFD">
        <w:t>Наукові основи методики літератури</w:t>
      </w:r>
      <w:proofErr w:type="gramStart"/>
      <w:r w:rsidRPr="00BD0DFD">
        <w:t xml:space="preserve"> / З</w:t>
      </w:r>
      <w:proofErr w:type="gramEnd"/>
      <w:r w:rsidRPr="00BD0DFD">
        <w:t>а ред. Н. Волошиної. К.: Ленвіт, 2002. 344 с.</w:t>
      </w:r>
    </w:p>
    <w:p w:rsidR="00C35174" w:rsidRPr="00C35174" w:rsidRDefault="00C35174" w:rsidP="00A0325D">
      <w:pPr>
        <w:pStyle w:val="a5"/>
        <w:numPr>
          <w:ilvl w:val="0"/>
          <w:numId w:val="44"/>
        </w:numPr>
        <w:suppressAutoHyphens/>
        <w:spacing w:before="0" w:line="240" w:lineRule="auto"/>
        <w:jc w:val="both"/>
        <w:rPr>
          <w:color w:val="1D1B11"/>
          <w:sz w:val="24"/>
        </w:rPr>
      </w:pPr>
      <w:r w:rsidRPr="00C35174">
        <w:rPr>
          <w:sz w:val="24"/>
        </w:rPr>
        <w:t>Нетрадиційні уроки з української літератури. 5-11 класи / Укладачі С. С. Скляр; Л. І. Нечволод. Харків: Торсінг, 2004. 224 с.</w:t>
      </w:r>
    </w:p>
    <w:p w:rsidR="00C35174" w:rsidRPr="006F2DF7" w:rsidRDefault="00C35174" w:rsidP="00A0325D">
      <w:pPr>
        <w:numPr>
          <w:ilvl w:val="0"/>
          <w:numId w:val="44"/>
        </w:numPr>
        <w:suppressAutoHyphens/>
        <w:jc w:val="both"/>
        <w:rPr>
          <w:color w:val="1D1B11"/>
        </w:rPr>
      </w:pPr>
      <w:r w:rsidRPr="00C35174">
        <w:rPr>
          <w:lang w:val="uk-UA"/>
        </w:rPr>
        <w:t xml:space="preserve">. Оліфіренко В. В. Підручник з української літератури: історія і теорія. </w:t>
      </w:r>
      <w:r w:rsidRPr="00BD0DFD">
        <w:t>Донецьк: Східний видавничий ді</w:t>
      </w:r>
      <w:proofErr w:type="gramStart"/>
      <w:r w:rsidRPr="00BD0DFD">
        <w:t>м</w:t>
      </w:r>
      <w:proofErr w:type="gramEnd"/>
      <w:r w:rsidRPr="00BD0DFD">
        <w:t xml:space="preserve">, 2003. 324 с. </w:t>
      </w:r>
    </w:p>
    <w:p w:rsidR="00C35174" w:rsidRPr="006F2DF7" w:rsidRDefault="00C35174" w:rsidP="00A0325D">
      <w:pPr>
        <w:numPr>
          <w:ilvl w:val="0"/>
          <w:numId w:val="44"/>
        </w:numPr>
        <w:suppressAutoHyphens/>
        <w:jc w:val="both"/>
        <w:rPr>
          <w:color w:val="1D1B11"/>
        </w:rPr>
      </w:pPr>
      <w:r w:rsidRPr="00BD0DFD">
        <w:t xml:space="preserve">Островерхова Н. Аналіз уроку: концепції, методики, технології. К.: Інкос. 2003. 351 с. </w:t>
      </w:r>
    </w:p>
    <w:p w:rsidR="00C35174" w:rsidRPr="00945E11" w:rsidRDefault="00C35174" w:rsidP="00A0325D">
      <w:pPr>
        <w:numPr>
          <w:ilvl w:val="0"/>
          <w:numId w:val="44"/>
        </w:numPr>
        <w:suppressAutoHyphens/>
        <w:jc w:val="both"/>
        <w:rPr>
          <w:color w:val="1D1B11"/>
        </w:rPr>
      </w:pPr>
      <w:r w:rsidRPr="00BD0DFD">
        <w:lastRenderedPageBreak/>
        <w:t>Пастушенко Н., Пастушенко Р. Діагностування навченості. Гуманітарні дисципліни. Львів: ВНТЛ, 2000</w:t>
      </w:r>
      <w:r w:rsidRPr="00945E11">
        <w:rPr>
          <w:color w:val="1D1B11"/>
        </w:rPr>
        <w:t xml:space="preserve">Пасічник Є.А. Урок літератури і шляхи </w:t>
      </w:r>
      <w:proofErr w:type="gramStart"/>
      <w:r w:rsidRPr="00945E11">
        <w:rPr>
          <w:color w:val="1D1B11"/>
        </w:rPr>
        <w:t>п</w:t>
      </w:r>
      <w:proofErr w:type="gramEnd"/>
      <w:r w:rsidRPr="00945E11">
        <w:rPr>
          <w:color w:val="1D1B11"/>
        </w:rPr>
        <w:t xml:space="preserve">ідвищення його ефективності // УМЛШ. </w:t>
      </w:r>
      <w:r>
        <w:rPr>
          <w:color w:val="1D1B11"/>
        </w:rPr>
        <w:t>2003. № 8.  С. 8–</w:t>
      </w:r>
      <w:r w:rsidRPr="00945E11">
        <w:rPr>
          <w:color w:val="1D1B11"/>
        </w:rPr>
        <w:t>12.</w:t>
      </w:r>
    </w:p>
    <w:p w:rsidR="00C35174" w:rsidRPr="00945E11" w:rsidRDefault="00C35174" w:rsidP="00A0325D">
      <w:pPr>
        <w:numPr>
          <w:ilvl w:val="0"/>
          <w:numId w:val="44"/>
        </w:numPr>
        <w:suppressAutoHyphens/>
        <w:jc w:val="both"/>
        <w:rPr>
          <w:color w:val="1D1B11"/>
        </w:rPr>
      </w:pPr>
      <w:r w:rsidRPr="00945E11">
        <w:rPr>
          <w:color w:val="1D1B11"/>
        </w:rPr>
        <w:t>Приходченко К.В. Нестандартні форми роботи з розвитку творчих здібностей учнів // Українська літера</w:t>
      </w:r>
      <w:r>
        <w:rPr>
          <w:color w:val="1D1B11"/>
        </w:rPr>
        <w:t>тура в загальноосвітній школі.  2015. №5. С. 52–</w:t>
      </w:r>
      <w:r w:rsidRPr="00945E11">
        <w:rPr>
          <w:color w:val="1D1B11"/>
        </w:rPr>
        <w:t>54.</w:t>
      </w:r>
    </w:p>
    <w:p w:rsidR="00C35174" w:rsidRPr="00945E11" w:rsidRDefault="00C35174" w:rsidP="00A0325D">
      <w:pPr>
        <w:numPr>
          <w:ilvl w:val="0"/>
          <w:numId w:val="44"/>
        </w:numPr>
        <w:suppressAutoHyphens/>
        <w:jc w:val="both"/>
        <w:rPr>
          <w:color w:val="1D1B11"/>
        </w:rPr>
      </w:pPr>
      <w:r w:rsidRPr="00945E11">
        <w:rPr>
          <w:color w:val="1D1B11"/>
        </w:rPr>
        <w:t>Пультер С.О. Особливості вивчення біографії письменника в старших класах. Методика викладання української мови і літератури.</w:t>
      </w:r>
      <w:r>
        <w:rPr>
          <w:color w:val="1D1B11"/>
        </w:rPr>
        <w:t xml:space="preserve"> Вип. 8. К.: Рад</w:t>
      </w:r>
      <w:proofErr w:type="gramStart"/>
      <w:r>
        <w:rPr>
          <w:color w:val="1D1B11"/>
        </w:rPr>
        <w:t>.ш</w:t>
      </w:r>
      <w:proofErr w:type="gramEnd"/>
      <w:r>
        <w:rPr>
          <w:color w:val="1D1B11"/>
        </w:rPr>
        <w:t>кола, 1978. С.36–</w:t>
      </w:r>
      <w:r w:rsidRPr="00945E11">
        <w:rPr>
          <w:color w:val="1D1B11"/>
        </w:rPr>
        <w:t>45.</w:t>
      </w:r>
    </w:p>
    <w:p w:rsidR="00C35174" w:rsidRPr="00945E11" w:rsidRDefault="00C35174" w:rsidP="00A0325D">
      <w:pPr>
        <w:numPr>
          <w:ilvl w:val="0"/>
          <w:numId w:val="44"/>
        </w:numPr>
        <w:suppressAutoHyphens/>
        <w:jc w:val="both"/>
        <w:rPr>
          <w:color w:val="1D1B11"/>
        </w:rPr>
      </w:pPr>
      <w:proofErr w:type="gramStart"/>
      <w:r w:rsidRPr="00945E11">
        <w:rPr>
          <w:color w:val="1D1B11"/>
        </w:rPr>
        <w:t>Розин</w:t>
      </w:r>
      <w:proofErr w:type="gramEnd"/>
      <w:r w:rsidRPr="00945E11">
        <w:rPr>
          <w:color w:val="1D1B11"/>
        </w:rPr>
        <w:t xml:space="preserve"> В. Инновационное педагогическое творчество / Alma mater. </w:t>
      </w:r>
      <w:r>
        <w:rPr>
          <w:color w:val="1D1B11"/>
        </w:rPr>
        <w:t>2007. № 3. С. 3–</w:t>
      </w:r>
      <w:r w:rsidRPr="00945E11">
        <w:rPr>
          <w:color w:val="1D1B11"/>
        </w:rPr>
        <w:t>8.</w:t>
      </w:r>
    </w:p>
    <w:p w:rsidR="00C35174" w:rsidRPr="00945E11" w:rsidRDefault="00C35174" w:rsidP="00A0325D">
      <w:pPr>
        <w:numPr>
          <w:ilvl w:val="0"/>
          <w:numId w:val="44"/>
        </w:numPr>
        <w:suppressAutoHyphens/>
        <w:jc w:val="both"/>
        <w:rPr>
          <w:color w:val="1D1B11"/>
        </w:rPr>
      </w:pPr>
      <w:r w:rsidRPr="00945E11">
        <w:rPr>
          <w:color w:val="1D1B11"/>
        </w:rPr>
        <w:t>Рудяков Н.А. Стилистический анализ</w:t>
      </w:r>
      <w:r>
        <w:rPr>
          <w:color w:val="1D1B11"/>
        </w:rPr>
        <w:t xml:space="preserve"> художественного произведения. К.: Вища школа, 1997.</w:t>
      </w:r>
      <w:r w:rsidRPr="00945E11">
        <w:rPr>
          <w:color w:val="1D1B11"/>
        </w:rPr>
        <w:t xml:space="preserve"> 52 с.</w:t>
      </w:r>
    </w:p>
    <w:p w:rsidR="00C35174" w:rsidRPr="00945E11" w:rsidRDefault="00C35174" w:rsidP="00A0325D">
      <w:pPr>
        <w:numPr>
          <w:ilvl w:val="0"/>
          <w:numId w:val="44"/>
        </w:numPr>
        <w:suppressAutoHyphens/>
        <w:jc w:val="both"/>
        <w:rPr>
          <w:color w:val="1D1B11"/>
        </w:rPr>
      </w:pPr>
      <w:r w:rsidRPr="00945E11">
        <w:rPr>
          <w:color w:val="1D1B11"/>
        </w:rPr>
        <w:t>Синиця</w:t>
      </w:r>
      <w:proofErr w:type="gramStart"/>
      <w:r w:rsidRPr="00945E11">
        <w:rPr>
          <w:color w:val="1D1B11"/>
        </w:rPr>
        <w:t xml:space="preserve"> І.</w:t>
      </w:r>
      <w:proofErr w:type="gramEnd"/>
      <w:r w:rsidRPr="00945E11">
        <w:rPr>
          <w:color w:val="1D1B11"/>
        </w:rPr>
        <w:t xml:space="preserve">О. Особливості сприймання учнями літератури // Література учить жити. </w:t>
      </w:r>
      <w:r>
        <w:rPr>
          <w:color w:val="1D1B11"/>
        </w:rPr>
        <w:t>К.: Рад</w:t>
      </w:r>
      <w:proofErr w:type="gramStart"/>
      <w:r>
        <w:rPr>
          <w:color w:val="1D1B11"/>
        </w:rPr>
        <w:t>.</w:t>
      </w:r>
      <w:proofErr w:type="gramEnd"/>
      <w:r>
        <w:rPr>
          <w:color w:val="1D1B11"/>
        </w:rPr>
        <w:t xml:space="preserve"> </w:t>
      </w:r>
      <w:proofErr w:type="gramStart"/>
      <w:r>
        <w:rPr>
          <w:color w:val="1D1B11"/>
        </w:rPr>
        <w:t>ш</w:t>
      </w:r>
      <w:proofErr w:type="gramEnd"/>
      <w:r>
        <w:rPr>
          <w:color w:val="1D1B11"/>
        </w:rPr>
        <w:t>кола, 1998. С.53–</w:t>
      </w:r>
      <w:r w:rsidRPr="00945E11">
        <w:rPr>
          <w:color w:val="1D1B11"/>
        </w:rPr>
        <w:t>65.</w:t>
      </w:r>
    </w:p>
    <w:p w:rsidR="00C35174" w:rsidRPr="006F2DF7" w:rsidRDefault="00C35174" w:rsidP="00A0325D">
      <w:pPr>
        <w:numPr>
          <w:ilvl w:val="0"/>
          <w:numId w:val="44"/>
        </w:numPr>
        <w:suppressAutoHyphens/>
        <w:jc w:val="both"/>
        <w:rPr>
          <w:color w:val="1D1B11"/>
        </w:rPr>
      </w:pPr>
      <w:r w:rsidRPr="00BD0DFD">
        <w:t xml:space="preserve">Ситченко А. Навчально-технологічна концепція </w:t>
      </w:r>
      <w:proofErr w:type="gramStart"/>
      <w:r w:rsidRPr="00BD0DFD">
        <w:t>л</w:t>
      </w:r>
      <w:proofErr w:type="gramEnd"/>
      <w:r w:rsidRPr="00BD0DFD">
        <w:t xml:space="preserve">ітературного аналізу. К.: Ленвіт. 2004. </w:t>
      </w:r>
    </w:p>
    <w:p w:rsidR="00C35174" w:rsidRDefault="00C35174" w:rsidP="00A0325D">
      <w:pPr>
        <w:numPr>
          <w:ilvl w:val="0"/>
          <w:numId w:val="44"/>
        </w:numPr>
        <w:suppressAutoHyphens/>
        <w:jc w:val="both"/>
        <w:rPr>
          <w:color w:val="1D1B11"/>
        </w:rPr>
      </w:pPr>
      <w:r w:rsidRPr="00BD0DFD">
        <w:t xml:space="preserve">Слоньовська О. Конспекти уроків з української літератури. Нове прочитання творів. 9 клас. </w:t>
      </w:r>
      <w:r>
        <w:t>К.: Видавництво «</w:t>
      </w:r>
      <w:proofErr w:type="gramStart"/>
      <w:r>
        <w:t>Р</w:t>
      </w:r>
      <w:proofErr w:type="gramEnd"/>
      <w:r>
        <w:t>ідна мова»</w:t>
      </w:r>
      <w:r w:rsidRPr="00BD0DFD">
        <w:t xml:space="preserve">, 2000. 592 с. </w:t>
      </w:r>
    </w:p>
    <w:p w:rsidR="00C35174" w:rsidRPr="006F2DF7" w:rsidRDefault="00C35174" w:rsidP="00A0325D">
      <w:pPr>
        <w:pStyle w:val="a3"/>
        <w:numPr>
          <w:ilvl w:val="0"/>
          <w:numId w:val="44"/>
        </w:numPr>
        <w:suppressAutoHyphens/>
        <w:contextualSpacing w:val="0"/>
        <w:jc w:val="both"/>
        <w:rPr>
          <w:color w:val="1D1B11"/>
        </w:rPr>
      </w:pPr>
      <w:r w:rsidRPr="00BD0DFD">
        <w:t xml:space="preserve">Степанишин Б. Стратегія і тактика в </w:t>
      </w:r>
      <w:proofErr w:type="gramStart"/>
      <w:r w:rsidRPr="00BD0DFD">
        <w:t>л</w:t>
      </w:r>
      <w:proofErr w:type="gramEnd"/>
      <w:r w:rsidRPr="00BD0DFD">
        <w:t xml:space="preserve">ітературній освіті учнів. Київ–Тернопіль, 2003. 190 с. </w:t>
      </w:r>
    </w:p>
    <w:p w:rsidR="00C35174" w:rsidRPr="00BD0DFD" w:rsidRDefault="00C35174" w:rsidP="00A0325D">
      <w:pPr>
        <w:pStyle w:val="a3"/>
        <w:numPr>
          <w:ilvl w:val="0"/>
          <w:numId w:val="44"/>
        </w:numPr>
        <w:suppressAutoHyphens/>
        <w:contextualSpacing w:val="0"/>
        <w:jc w:val="both"/>
        <w:rPr>
          <w:color w:val="1D1B11"/>
        </w:rPr>
      </w:pPr>
      <w:r w:rsidRPr="00BD0DFD">
        <w:t xml:space="preserve">Токмань Г. Методи літературознавчого аналізу </w:t>
      </w:r>
      <w:proofErr w:type="gramStart"/>
      <w:r w:rsidRPr="00BD0DFD">
        <w:t>в</w:t>
      </w:r>
      <w:proofErr w:type="gramEnd"/>
      <w:r w:rsidRPr="00BD0DFD">
        <w:t xml:space="preserve"> школі // Дивослово. 1999. № 6.</w:t>
      </w:r>
    </w:p>
    <w:p w:rsidR="00C35174" w:rsidRPr="00945E11" w:rsidRDefault="00C35174" w:rsidP="00A0325D">
      <w:pPr>
        <w:numPr>
          <w:ilvl w:val="0"/>
          <w:numId w:val="44"/>
        </w:numPr>
        <w:suppressAutoHyphens/>
        <w:jc w:val="both"/>
        <w:rPr>
          <w:color w:val="1D1B11"/>
        </w:rPr>
      </w:pPr>
      <w:r w:rsidRPr="00945E11">
        <w:rPr>
          <w:color w:val="1D1B11"/>
        </w:rPr>
        <w:t xml:space="preserve">Токмань Г. Специфіка, структура, типологія уроків </w:t>
      </w:r>
      <w:proofErr w:type="gramStart"/>
      <w:r w:rsidRPr="00945E11">
        <w:rPr>
          <w:color w:val="1D1B11"/>
        </w:rPr>
        <w:t>л</w:t>
      </w:r>
      <w:proofErr w:type="gramEnd"/>
      <w:r w:rsidRPr="00945E11">
        <w:rPr>
          <w:color w:val="1D1B11"/>
        </w:rPr>
        <w:t>ітератури // Дивослово</w:t>
      </w:r>
      <w:r>
        <w:rPr>
          <w:color w:val="1D1B11"/>
        </w:rPr>
        <w:t xml:space="preserve"> 2013. №10. С. 31–</w:t>
      </w:r>
      <w:r w:rsidRPr="00945E11">
        <w:rPr>
          <w:color w:val="1D1B11"/>
        </w:rPr>
        <w:t>35.</w:t>
      </w:r>
    </w:p>
    <w:p w:rsidR="00C35174" w:rsidRPr="00945E11" w:rsidRDefault="00C35174" w:rsidP="00A0325D">
      <w:pPr>
        <w:numPr>
          <w:ilvl w:val="0"/>
          <w:numId w:val="44"/>
        </w:numPr>
        <w:suppressAutoHyphens/>
        <w:jc w:val="both"/>
        <w:rPr>
          <w:color w:val="1D1B11"/>
        </w:rPr>
      </w:pPr>
      <w:r w:rsidRPr="00945E11">
        <w:rPr>
          <w:color w:val="1D1B11"/>
        </w:rPr>
        <w:t>Фасоля А. Мета, змі</w:t>
      </w:r>
      <w:proofErr w:type="gramStart"/>
      <w:r w:rsidRPr="00945E11">
        <w:rPr>
          <w:color w:val="1D1B11"/>
        </w:rPr>
        <w:t>ст</w:t>
      </w:r>
      <w:proofErr w:type="gramEnd"/>
      <w:r w:rsidRPr="00945E11">
        <w:rPr>
          <w:color w:val="1D1B11"/>
        </w:rPr>
        <w:t>, технологія уроку /</w:t>
      </w:r>
      <w:r>
        <w:rPr>
          <w:color w:val="1D1B11"/>
        </w:rPr>
        <w:t>/ Дивослово. 2004. № 8. С. 19–</w:t>
      </w:r>
      <w:r w:rsidRPr="00945E11">
        <w:rPr>
          <w:color w:val="1D1B11"/>
        </w:rPr>
        <w:t xml:space="preserve">25.  </w:t>
      </w:r>
    </w:p>
    <w:p w:rsidR="00C35174" w:rsidRPr="00945E11" w:rsidRDefault="00C35174" w:rsidP="00A0325D">
      <w:pPr>
        <w:numPr>
          <w:ilvl w:val="0"/>
          <w:numId w:val="44"/>
        </w:numPr>
        <w:suppressAutoHyphens/>
        <w:jc w:val="both"/>
        <w:rPr>
          <w:color w:val="1D1B11"/>
        </w:rPr>
      </w:pPr>
      <w:r w:rsidRPr="00945E11">
        <w:rPr>
          <w:color w:val="1D1B11"/>
        </w:rPr>
        <w:t xml:space="preserve">Філіппова К. В. Варіанти уроку вивчення біографії письменника // Дивослово. </w:t>
      </w:r>
      <w:r>
        <w:rPr>
          <w:color w:val="1D1B11"/>
        </w:rPr>
        <w:t>1999. №5.  С. 32–</w:t>
      </w:r>
      <w:r w:rsidRPr="00945E11">
        <w:rPr>
          <w:color w:val="1D1B11"/>
        </w:rPr>
        <w:t>35.</w:t>
      </w:r>
    </w:p>
    <w:p w:rsidR="00C35174" w:rsidRPr="00945E11" w:rsidRDefault="00C35174" w:rsidP="00A0325D">
      <w:pPr>
        <w:numPr>
          <w:ilvl w:val="0"/>
          <w:numId w:val="44"/>
        </w:numPr>
        <w:suppressAutoHyphens/>
        <w:jc w:val="both"/>
        <w:rPr>
          <w:color w:val="1D1B11"/>
        </w:rPr>
      </w:pPr>
      <w:r w:rsidRPr="00945E11">
        <w:rPr>
          <w:color w:val="1D1B11"/>
        </w:rPr>
        <w:t>Храпченко М.Б. Творча індивідуальність письменника і розвиток літератури.  К.: Вища школа, 1967. 112 с.</w:t>
      </w:r>
    </w:p>
    <w:p w:rsidR="00C35174" w:rsidRPr="00945E11" w:rsidRDefault="00C35174" w:rsidP="00A0325D">
      <w:pPr>
        <w:numPr>
          <w:ilvl w:val="0"/>
          <w:numId w:val="44"/>
        </w:numPr>
        <w:suppressAutoHyphens/>
        <w:jc w:val="both"/>
        <w:rPr>
          <w:color w:val="1D1B11"/>
        </w:rPr>
      </w:pPr>
      <w:r w:rsidRPr="00945E11">
        <w:rPr>
          <w:color w:val="1D1B11"/>
        </w:rPr>
        <w:t xml:space="preserve">Шуляр В. Учитель літератури й учень-читач старшої </w:t>
      </w:r>
      <w:proofErr w:type="gramStart"/>
      <w:r w:rsidRPr="00945E11">
        <w:rPr>
          <w:color w:val="1D1B11"/>
        </w:rPr>
        <w:t>школи в</w:t>
      </w:r>
      <w:proofErr w:type="gramEnd"/>
      <w:r w:rsidRPr="00945E11">
        <w:rPr>
          <w:color w:val="1D1B11"/>
        </w:rPr>
        <w:t xml:space="preserve"> новому освітньому просторі: проблеми і перспективи /</w:t>
      </w:r>
      <w:r>
        <w:rPr>
          <w:color w:val="1D1B11"/>
        </w:rPr>
        <w:t>/ Дивослово. 2018.  №11. С.3–</w:t>
      </w:r>
      <w:r w:rsidRPr="00945E11">
        <w:rPr>
          <w:color w:val="1D1B11"/>
        </w:rPr>
        <w:t xml:space="preserve">8. </w:t>
      </w:r>
    </w:p>
    <w:p w:rsidR="00C35174" w:rsidRPr="00945E11" w:rsidRDefault="00C35174" w:rsidP="00A0325D">
      <w:pPr>
        <w:numPr>
          <w:ilvl w:val="0"/>
          <w:numId w:val="44"/>
        </w:numPr>
        <w:suppressAutoHyphens/>
        <w:jc w:val="both"/>
        <w:rPr>
          <w:color w:val="1D1B11"/>
        </w:rPr>
      </w:pPr>
      <w:r w:rsidRPr="00945E11">
        <w:rPr>
          <w:color w:val="1D1B11"/>
        </w:rPr>
        <w:t xml:space="preserve">Щербина В.І. Інтерактивні технології на уроках української мови та </w:t>
      </w:r>
      <w:proofErr w:type="gramStart"/>
      <w:r w:rsidRPr="00945E11">
        <w:rPr>
          <w:color w:val="1D1B11"/>
        </w:rPr>
        <w:t>л</w:t>
      </w:r>
      <w:proofErr w:type="gramEnd"/>
      <w:r w:rsidRPr="00945E11">
        <w:rPr>
          <w:color w:val="1D1B11"/>
        </w:rPr>
        <w:t>ітер</w:t>
      </w:r>
      <w:r>
        <w:rPr>
          <w:color w:val="1D1B11"/>
        </w:rPr>
        <w:t>атури. – Харкі</w:t>
      </w:r>
      <w:proofErr w:type="gramStart"/>
      <w:r>
        <w:rPr>
          <w:color w:val="1D1B11"/>
        </w:rPr>
        <w:t>в</w:t>
      </w:r>
      <w:proofErr w:type="gramEnd"/>
      <w:r>
        <w:rPr>
          <w:color w:val="1D1B11"/>
        </w:rPr>
        <w:t xml:space="preserve">: </w:t>
      </w:r>
      <w:proofErr w:type="gramStart"/>
      <w:r>
        <w:rPr>
          <w:color w:val="1D1B11"/>
        </w:rPr>
        <w:t>Основа</w:t>
      </w:r>
      <w:proofErr w:type="gramEnd"/>
      <w:r>
        <w:rPr>
          <w:color w:val="1D1B11"/>
        </w:rPr>
        <w:t>, 201</w:t>
      </w:r>
      <w:r w:rsidRPr="00945E11">
        <w:rPr>
          <w:color w:val="1D1B11"/>
        </w:rPr>
        <w:t xml:space="preserve">5. 96 с. </w:t>
      </w:r>
    </w:p>
    <w:p w:rsidR="00C35174" w:rsidRPr="00945E11" w:rsidRDefault="00C35174" w:rsidP="00A0325D">
      <w:pPr>
        <w:numPr>
          <w:ilvl w:val="0"/>
          <w:numId w:val="44"/>
        </w:numPr>
        <w:suppressAutoHyphens/>
        <w:jc w:val="both"/>
        <w:rPr>
          <w:color w:val="1D1B11"/>
        </w:rPr>
      </w:pPr>
      <w:r w:rsidRPr="00945E11">
        <w:rPr>
          <w:color w:val="1D1B11"/>
        </w:rPr>
        <w:t xml:space="preserve">Яворська С.Т. Методичні пошуки і знахідки </w:t>
      </w:r>
      <w:proofErr w:type="gramStart"/>
      <w:r w:rsidRPr="00945E11">
        <w:rPr>
          <w:color w:val="1D1B11"/>
        </w:rPr>
        <w:t>на</w:t>
      </w:r>
      <w:proofErr w:type="gramEnd"/>
      <w:r w:rsidRPr="00945E11">
        <w:rPr>
          <w:color w:val="1D1B11"/>
        </w:rPr>
        <w:t xml:space="preserve"> початк</w:t>
      </w:r>
      <w:r>
        <w:rPr>
          <w:color w:val="1D1B11"/>
        </w:rPr>
        <w:t>у ХХ ст. // Вища школа, 2014. № 2–3. С. 64–</w:t>
      </w:r>
      <w:r w:rsidRPr="00945E11">
        <w:rPr>
          <w:color w:val="1D1B11"/>
        </w:rPr>
        <w:t>72.</w:t>
      </w:r>
    </w:p>
    <w:p w:rsidR="00C35174" w:rsidRPr="00945E11" w:rsidRDefault="00C35174" w:rsidP="00C35174">
      <w:pPr>
        <w:ind w:left="786"/>
        <w:jc w:val="both"/>
        <w:rPr>
          <w:color w:val="1D1B11"/>
        </w:rPr>
      </w:pPr>
    </w:p>
    <w:p w:rsidR="00C35174" w:rsidRPr="00945E11" w:rsidRDefault="00C35174" w:rsidP="00C35174">
      <w:pPr>
        <w:tabs>
          <w:tab w:val="left" w:pos="8505"/>
        </w:tabs>
        <w:rPr>
          <w:b/>
          <w:color w:val="171717" w:themeColor="background2" w:themeShade="1A"/>
        </w:rPr>
      </w:pPr>
      <w:r w:rsidRPr="00945E11">
        <w:rPr>
          <w:b/>
          <w:color w:val="171717" w:themeColor="background2" w:themeShade="1A"/>
        </w:rPr>
        <w:t>13. Інформаційні ресурси</w:t>
      </w:r>
    </w:p>
    <w:p w:rsidR="00C35174" w:rsidRPr="00945E11" w:rsidRDefault="00C35174" w:rsidP="00A0325D">
      <w:pPr>
        <w:numPr>
          <w:ilvl w:val="0"/>
          <w:numId w:val="5"/>
        </w:numPr>
        <w:ind w:left="360"/>
      </w:pPr>
      <w:r w:rsidRPr="00945E11">
        <w:t xml:space="preserve">Бібліотека </w:t>
      </w:r>
      <w:proofErr w:type="gramStart"/>
      <w:r w:rsidRPr="00945E11">
        <w:t>св</w:t>
      </w:r>
      <w:proofErr w:type="gramEnd"/>
      <w:r w:rsidRPr="00945E11">
        <w:t>ітової літератури (оригінали та переклади): http://ae-lib.narod.ru</w:t>
      </w:r>
    </w:p>
    <w:p w:rsidR="00C35174" w:rsidRPr="00945E11" w:rsidRDefault="00C35174" w:rsidP="00A0325D">
      <w:pPr>
        <w:numPr>
          <w:ilvl w:val="0"/>
          <w:numId w:val="5"/>
        </w:numPr>
        <w:ind w:left="360"/>
      </w:pPr>
      <w:r w:rsidRPr="00945E11">
        <w:t>Електронна бібліотека «Джерело»: http://ukrlib.com</w:t>
      </w:r>
    </w:p>
    <w:p w:rsidR="00C35174" w:rsidRPr="00945E11" w:rsidRDefault="00C35174" w:rsidP="00A0325D">
      <w:pPr>
        <w:numPr>
          <w:ilvl w:val="0"/>
          <w:numId w:val="5"/>
        </w:numPr>
        <w:ind w:left="360"/>
      </w:pPr>
      <w:proofErr w:type="gramStart"/>
      <w:r w:rsidRPr="00945E11">
        <w:t>Б</w:t>
      </w:r>
      <w:proofErr w:type="gramEnd"/>
      <w:r w:rsidRPr="00945E11">
        <w:t>ібліотека українського центру: http://ukrcenter.com</w:t>
      </w:r>
    </w:p>
    <w:p w:rsidR="00C35174" w:rsidRPr="00945E11" w:rsidRDefault="00C35174" w:rsidP="00A0325D">
      <w:pPr>
        <w:numPr>
          <w:ilvl w:val="0"/>
          <w:numId w:val="5"/>
        </w:numPr>
        <w:ind w:left="360"/>
      </w:pPr>
      <w:r w:rsidRPr="00945E11">
        <w:t xml:space="preserve">Національна бібліотека України для дітей з віртуальною бібліографічною довідкою: </w:t>
      </w:r>
      <w:hyperlink r:id="rId9" w:history="1">
        <w:r w:rsidRPr="00945E11">
          <w:rPr>
            <w:rStyle w:val="a4"/>
          </w:rPr>
          <w:t>http://chl.kiev.ua</w:t>
        </w:r>
      </w:hyperlink>
    </w:p>
    <w:p w:rsidR="00C35174" w:rsidRPr="00945E11" w:rsidRDefault="005542F6" w:rsidP="00A0325D">
      <w:pPr>
        <w:numPr>
          <w:ilvl w:val="0"/>
          <w:numId w:val="5"/>
        </w:numPr>
        <w:ind w:left="360"/>
      </w:pPr>
      <w:hyperlink r:id="rId10" w:history="1">
        <w:r w:rsidR="00C35174" w:rsidRPr="00945E11">
          <w:rPr>
            <w:rStyle w:val="a4"/>
            <w:color w:val="171717" w:themeColor="background2" w:themeShade="1A"/>
          </w:rPr>
          <w:t>www.nbuv.gov.ua</w:t>
        </w:r>
      </w:hyperlink>
      <w:r w:rsidR="00C35174" w:rsidRPr="00945E11">
        <w:rPr>
          <w:color w:val="171717" w:themeColor="background2" w:themeShade="1A"/>
        </w:rPr>
        <w:t xml:space="preserve"> – Офіційний сайт Національної бібліотеки України імені В.І. Вернадського;</w:t>
      </w:r>
    </w:p>
    <w:p w:rsidR="00C35174" w:rsidRPr="00945E11" w:rsidRDefault="00C35174" w:rsidP="00A0325D">
      <w:pPr>
        <w:numPr>
          <w:ilvl w:val="0"/>
          <w:numId w:val="5"/>
        </w:numPr>
        <w:ind w:left="360"/>
      </w:pPr>
      <w:r w:rsidRPr="00945E11">
        <w:rPr>
          <w:color w:val="171717" w:themeColor="background2" w:themeShade="1A"/>
        </w:rPr>
        <w:t xml:space="preserve">Електронна бібліотека української літератури (Торонто) http: //  </w:t>
      </w:r>
      <w:r w:rsidRPr="00945E11">
        <w:rPr>
          <w:color w:val="171717" w:themeColor="background2" w:themeShade="1A"/>
          <w:lang w:val="en-US"/>
        </w:rPr>
        <w:t>www</w:t>
      </w:r>
      <w:r w:rsidRPr="00945E11">
        <w:rPr>
          <w:color w:val="171717" w:themeColor="background2" w:themeShade="1A"/>
        </w:rPr>
        <w:t>/</w:t>
      </w:r>
      <w:r w:rsidRPr="00945E11">
        <w:rPr>
          <w:color w:val="171717" w:themeColor="background2" w:themeShade="1A"/>
          <w:lang w:val="en-US"/>
        </w:rPr>
        <w:t>utoronto</w:t>
      </w:r>
      <w:r w:rsidRPr="00945E11">
        <w:rPr>
          <w:color w:val="171717" w:themeColor="background2" w:themeShade="1A"/>
        </w:rPr>
        <w:t xml:space="preserve"> </w:t>
      </w:r>
      <w:r w:rsidRPr="00945E11">
        <w:rPr>
          <w:color w:val="171717" w:themeColor="background2" w:themeShade="1A"/>
          <w:lang w:val="en-US"/>
        </w:rPr>
        <w:t>ca</w:t>
      </w:r>
      <w:r w:rsidRPr="00945E11">
        <w:rPr>
          <w:color w:val="171717" w:themeColor="background2" w:themeShade="1A"/>
        </w:rPr>
        <w:t>/</w:t>
      </w:r>
      <w:r w:rsidRPr="00945E11">
        <w:rPr>
          <w:color w:val="171717" w:themeColor="background2" w:themeShade="1A"/>
          <w:lang w:val="en-US"/>
        </w:rPr>
        <w:t>elul</w:t>
      </w:r>
    </w:p>
    <w:p w:rsidR="00C35174" w:rsidRPr="00945E11" w:rsidRDefault="00C35174" w:rsidP="00A0325D">
      <w:pPr>
        <w:numPr>
          <w:ilvl w:val="0"/>
          <w:numId w:val="5"/>
        </w:numPr>
        <w:ind w:left="360"/>
      </w:pPr>
      <w:r w:rsidRPr="00945E11">
        <w:rPr>
          <w:color w:val="171717" w:themeColor="background2" w:themeShade="1A"/>
        </w:rPr>
        <w:t>Сучасна українська література (http</w:t>
      </w:r>
      <w:proofErr w:type="gramStart"/>
      <w:r w:rsidRPr="00945E11">
        <w:rPr>
          <w:color w:val="171717" w:themeColor="background2" w:themeShade="1A"/>
        </w:rPr>
        <w:t xml:space="preserve"> :</w:t>
      </w:r>
      <w:proofErr w:type="gramEnd"/>
      <w:r w:rsidRPr="00945E11">
        <w:rPr>
          <w:color w:val="171717" w:themeColor="background2" w:themeShade="1A"/>
        </w:rPr>
        <w:t xml:space="preserve">// </w:t>
      </w:r>
      <w:r w:rsidRPr="00945E11">
        <w:rPr>
          <w:color w:val="171717" w:themeColor="background2" w:themeShade="1A"/>
          <w:lang w:val="en-US"/>
        </w:rPr>
        <w:t>ukrlit</w:t>
      </w:r>
      <w:r w:rsidRPr="00945E11">
        <w:rPr>
          <w:color w:val="171717" w:themeColor="background2" w:themeShade="1A"/>
        </w:rPr>
        <w:t xml:space="preserve"> .</w:t>
      </w:r>
      <w:r w:rsidRPr="00945E11">
        <w:rPr>
          <w:color w:val="171717" w:themeColor="background2" w:themeShade="1A"/>
          <w:lang w:val="en-US"/>
        </w:rPr>
        <w:t>kma</w:t>
      </w:r>
      <w:r w:rsidRPr="00945E11">
        <w:rPr>
          <w:color w:val="171717" w:themeColor="background2" w:themeShade="1A"/>
        </w:rPr>
        <w:t xml:space="preserve">. </w:t>
      </w:r>
      <w:r w:rsidRPr="00945E11">
        <w:rPr>
          <w:color w:val="171717" w:themeColor="background2" w:themeShade="1A"/>
          <w:lang w:val="en-US"/>
        </w:rPr>
        <w:t>mk</w:t>
      </w:r>
      <w:r w:rsidRPr="00945E11">
        <w:rPr>
          <w:color w:val="171717" w:themeColor="background2" w:themeShade="1A"/>
        </w:rPr>
        <w:t xml:space="preserve">. </w:t>
      </w:r>
      <w:r w:rsidRPr="00945E11">
        <w:rPr>
          <w:color w:val="171717" w:themeColor="background2" w:themeShade="1A"/>
          <w:lang w:val="en-US"/>
        </w:rPr>
        <w:t>ua</w:t>
      </w:r>
      <w:r w:rsidRPr="00945E11">
        <w:rPr>
          <w:color w:val="171717" w:themeColor="background2" w:themeShade="1A"/>
        </w:rPr>
        <w:t>).</w:t>
      </w:r>
    </w:p>
    <w:p w:rsidR="00C35174" w:rsidRPr="00945E11" w:rsidRDefault="00C35174" w:rsidP="00A0325D">
      <w:pPr>
        <w:numPr>
          <w:ilvl w:val="0"/>
          <w:numId w:val="5"/>
        </w:numPr>
        <w:ind w:left="360"/>
      </w:pPr>
      <w:r w:rsidRPr="00945E11">
        <w:rPr>
          <w:color w:val="171717" w:themeColor="background2" w:themeShade="1A"/>
        </w:rPr>
        <w:t>Українська бібліотека (http</w:t>
      </w:r>
      <w:proofErr w:type="gramStart"/>
      <w:r w:rsidRPr="00945E11">
        <w:rPr>
          <w:color w:val="171717" w:themeColor="background2" w:themeShade="1A"/>
        </w:rPr>
        <w:t xml:space="preserve"> :</w:t>
      </w:r>
      <w:proofErr w:type="gramEnd"/>
      <w:r w:rsidRPr="00945E11">
        <w:rPr>
          <w:color w:val="171717" w:themeColor="background2" w:themeShade="1A"/>
        </w:rPr>
        <w:t xml:space="preserve"> // </w:t>
      </w:r>
      <w:r w:rsidRPr="00945E11">
        <w:rPr>
          <w:color w:val="171717" w:themeColor="background2" w:themeShade="1A"/>
          <w:lang w:val="en-US"/>
        </w:rPr>
        <w:t>www</w:t>
      </w:r>
      <w:r w:rsidRPr="00945E11">
        <w:rPr>
          <w:color w:val="171717" w:themeColor="background2" w:themeShade="1A"/>
        </w:rPr>
        <w:t>/ li</w:t>
      </w:r>
      <w:r w:rsidRPr="00945E11">
        <w:rPr>
          <w:color w:val="171717" w:themeColor="background2" w:themeShade="1A"/>
          <w:lang w:val="en-US"/>
        </w:rPr>
        <w:t>b</w:t>
      </w:r>
      <w:r w:rsidRPr="00945E11">
        <w:rPr>
          <w:color w:val="171717" w:themeColor="background2" w:themeShade="1A"/>
        </w:rPr>
        <w:t xml:space="preserve"> </w:t>
      </w:r>
      <w:r w:rsidRPr="00945E11">
        <w:rPr>
          <w:color w:val="171717" w:themeColor="background2" w:themeShade="1A"/>
          <w:lang w:val="en-US"/>
        </w:rPr>
        <w:t>org</w:t>
      </w:r>
      <w:r w:rsidRPr="00945E11">
        <w:rPr>
          <w:color w:val="171717" w:themeColor="background2" w:themeShade="1A"/>
        </w:rPr>
        <w:t xml:space="preserve"> </w:t>
      </w:r>
      <w:r w:rsidRPr="00945E11">
        <w:rPr>
          <w:color w:val="171717" w:themeColor="background2" w:themeShade="1A"/>
          <w:lang w:val="en-US"/>
        </w:rPr>
        <w:t>ua</w:t>
      </w:r>
      <w:r w:rsidRPr="00945E11">
        <w:rPr>
          <w:color w:val="171717" w:themeColor="background2" w:themeShade="1A"/>
        </w:rPr>
        <w:t>).</w:t>
      </w:r>
    </w:p>
    <w:p w:rsidR="00C35174" w:rsidRPr="00945E11" w:rsidRDefault="00C35174" w:rsidP="00A0325D">
      <w:pPr>
        <w:numPr>
          <w:ilvl w:val="0"/>
          <w:numId w:val="5"/>
        </w:numPr>
        <w:ind w:left="360"/>
      </w:pPr>
      <w:r w:rsidRPr="00945E11">
        <w:rPr>
          <w:color w:val="171717" w:themeColor="background2" w:themeShade="1A"/>
        </w:rPr>
        <w:t xml:space="preserve">Журнал «Дивослово» (e-mail dyvoslovo </w:t>
      </w:r>
      <w:r w:rsidRPr="00945E11">
        <w:rPr>
          <w:color w:val="171717" w:themeColor="background2" w:themeShade="1A"/>
          <w:lang w:val="en-US"/>
        </w:rPr>
        <w:t>ukr</w:t>
      </w:r>
      <w:r w:rsidRPr="00945E11">
        <w:rPr>
          <w:color w:val="171717" w:themeColor="background2" w:themeShade="1A"/>
        </w:rPr>
        <w:t xml:space="preserve"> </w:t>
      </w:r>
      <w:r w:rsidRPr="00945E11">
        <w:rPr>
          <w:color w:val="171717" w:themeColor="background2" w:themeShade="1A"/>
          <w:lang w:val="en-US"/>
        </w:rPr>
        <w:t>net</w:t>
      </w:r>
      <w:r w:rsidRPr="00945E11">
        <w:rPr>
          <w:color w:val="171717" w:themeColor="background2" w:themeShade="1A"/>
        </w:rPr>
        <w:t>).</w:t>
      </w:r>
    </w:p>
    <w:p w:rsidR="00C35174" w:rsidRPr="00945E11" w:rsidRDefault="00C35174" w:rsidP="00A0325D">
      <w:pPr>
        <w:numPr>
          <w:ilvl w:val="0"/>
          <w:numId w:val="5"/>
        </w:numPr>
        <w:ind w:left="360"/>
      </w:pPr>
      <w:r w:rsidRPr="00945E11">
        <w:rPr>
          <w:color w:val="171717" w:themeColor="background2" w:themeShade="1A"/>
        </w:rPr>
        <w:t>Академ-прес (http</w:t>
      </w:r>
      <w:proofErr w:type="gramStart"/>
      <w:r w:rsidRPr="00945E11">
        <w:rPr>
          <w:color w:val="171717" w:themeColor="background2" w:themeShade="1A"/>
        </w:rPr>
        <w:t xml:space="preserve"> :</w:t>
      </w:r>
      <w:proofErr w:type="gramEnd"/>
      <w:r w:rsidRPr="00945E11">
        <w:rPr>
          <w:color w:val="171717" w:themeColor="background2" w:themeShade="1A"/>
        </w:rPr>
        <w:t xml:space="preserve"> // </w:t>
      </w:r>
      <w:r w:rsidRPr="00945E11">
        <w:rPr>
          <w:color w:val="171717" w:themeColor="background2" w:themeShade="1A"/>
          <w:lang w:val="en-US"/>
        </w:rPr>
        <w:t>www</w:t>
      </w:r>
      <w:r w:rsidRPr="00945E11">
        <w:rPr>
          <w:color w:val="171717" w:themeColor="background2" w:themeShade="1A"/>
        </w:rPr>
        <w:t xml:space="preserve"> /</w:t>
      </w:r>
      <w:r w:rsidRPr="00945E11">
        <w:rPr>
          <w:color w:val="171717" w:themeColor="background2" w:themeShade="1A"/>
          <w:lang w:val="en-US"/>
        </w:rPr>
        <w:t>akadempres</w:t>
      </w:r>
      <w:r w:rsidRPr="00945E11">
        <w:rPr>
          <w:color w:val="171717" w:themeColor="background2" w:themeShade="1A"/>
        </w:rPr>
        <w:t xml:space="preserve">. </w:t>
      </w:r>
      <w:r w:rsidRPr="00945E11">
        <w:rPr>
          <w:color w:val="171717" w:themeColor="background2" w:themeShade="1A"/>
          <w:lang w:val="en-US"/>
        </w:rPr>
        <w:t>kiev</w:t>
      </w:r>
      <w:r w:rsidRPr="00945E11">
        <w:rPr>
          <w:color w:val="171717" w:themeColor="background2" w:themeShade="1A"/>
        </w:rPr>
        <w:t xml:space="preserve">. </w:t>
      </w:r>
      <w:r w:rsidRPr="00945E11">
        <w:rPr>
          <w:color w:val="171717" w:themeColor="background2" w:themeShade="1A"/>
          <w:lang w:val="en-US"/>
        </w:rPr>
        <w:t>ua</w:t>
      </w:r>
      <w:r w:rsidRPr="00945E11">
        <w:rPr>
          <w:color w:val="171717" w:themeColor="background2" w:themeShade="1A"/>
        </w:rPr>
        <w:t>).</w:t>
      </w:r>
    </w:p>
    <w:p w:rsidR="00C35174" w:rsidRPr="00945E11" w:rsidRDefault="00C35174" w:rsidP="00A0325D">
      <w:pPr>
        <w:pStyle w:val="a3"/>
        <w:numPr>
          <w:ilvl w:val="0"/>
          <w:numId w:val="5"/>
        </w:numPr>
        <w:suppressAutoHyphens/>
        <w:autoSpaceDE w:val="0"/>
        <w:ind w:left="360"/>
        <w:contextualSpacing w:val="0"/>
        <w:jc w:val="both"/>
        <w:rPr>
          <w:color w:val="171717" w:themeColor="background2" w:themeShade="1A"/>
        </w:rPr>
      </w:pPr>
      <w:r w:rsidRPr="00945E11">
        <w:rPr>
          <w:color w:val="171717" w:themeColor="background2" w:themeShade="1A"/>
        </w:rPr>
        <w:t>Офіційний сайт МДПУ;</w:t>
      </w:r>
    </w:p>
    <w:p w:rsidR="00C35174" w:rsidRPr="00945E11" w:rsidRDefault="00C35174" w:rsidP="00A0325D">
      <w:pPr>
        <w:pStyle w:val="a3"/>
        <w:numPr>
          <w:ilvl w:val="0"/>
          <w:numId w:val="5"/>
        </w:numPr>
        <w:suppressAutoHyphens/>
        <w:autoSpaceDE w:val="0"/>
        <w:ind w:left="360"/>
        <w:contextualSpacing w:val="0"/>
        <w:jc w:val="both"/>
        <w:rPr>
          <w:color w:val="171717" w:themeColor="background2" w:themeShade="1A"/>
        </w:rPr>
      </w:pPr>
      <w:r w:rsidRPr="00945E11">
        <w:rPr>
          <w:color w:val="171717" w:themeColor="background2" w:themeShade="1A"/>
        </w:rPr>
        <w:t>Офіційний сайт філологічного факультету;</w:t>
      </w:r>
    </w:p>
    <w:p w:rsidR="00C35174" w:rsidRPr="00945E11" w:rsidRDefault="00C35174" w:rsidP="00A0325D">
      <w:pPr>
        <w:pStyle w:val="a3"/>
        <w:numPr>
          <w:ilvl w:val="0"/>
          <w:numId w:val="5"/>
        </w:numPr>
        <w:suppressAutoHyphens/>
        <w:autoSpaceDE w:val="0"/>
        <w:ind w:left="360"/>
        <w:contextualSpacing w:val="0"/>
        <w:jc w:val="both"/>
        <w:rPr>
          <w:color w:val="171717" w:themeColor="background2" w:themeShade="1A"/>
        </w:rPr>
      </w:pPr>
      <w:proofErr w:type="gramStart"/>
      <w:r w:rsidRPr="00945E11">
        <w:rPr>
          <w:color w:val="171717" w:themeColor="background2" w:themeShade="1A"/>
        </w:rPr>
        <w:lastRenderedPageBreak/>
        <w:t>Б</w:t>
      </w:r>
      <w:proofErr w:type="gramEnd"/>
      <w:r w:rsidRPr="00945E11">
        <w:rPr>
          <w:color w:val="171717" w:themeColor="background2" w:themeShade="1A"/>
        </w:rPr>
        <w:t>ібліотека імені М. Лермонтова;</w:t>
      </w:r>
    </w:p>
    <w:p w:rsidR="00C35174" w:rsidRPr="00945E11" w:rsidRDefault="00C35174" w:rsidP="00A0325D">
      <w:pPr>
        <w:pStyle w:val="a3"/>
        <w:numPr>
          <w:ilvl w:val="0"/>
          <w:numId w:val="5"/>
        </w:numPr>
        <w:suppressAutoHyphens/>
        <w:ind w:left="360"/>
        <w:contextualSpacing w:val="0"/>
        <w:rPr>
          <w:color w:val="171717" w:themeColor="background2" w:themeShade="1A"/>
        </w:rPr>
      </w:pPr>
      <w:proofErr w:type="gramStart"/>
      <w:r w:rsidRPr="00945E11">
        <w:rPr>
          <w:color w:val="171717" w:themeColor="background2" w:themeShade="1A"/>
        </w:rPr>
        <w:t>Б</w:t>
      </w:r>
      <w:proofErr w:type="gramEnd"/>
      <w:r w:rsidRPr="00945E11">
        <w:rPr>
          <w:color w:val="171717" w:themeColor="background2" w:themeShade="1A"/>
        </w:rPr>
        <w:t>ібліотека Мелітопольського державного педагогічного університету імені Богдана Хмельницького;</w:t>
      </w:r>
    </w:p>
    <w:p w:rsidR="00C35174" w:rsidRPr="00945E11" w:rsidRDefault="00C35174" w:rsidP="00A0325D">
      <w:pPr>
        <w:pStyle w:val="a3"/>
        <w:numPr>
          <w:ilvl w:val="0"/>
          <w:numId w:val="5"/>
        </w:numPr>
        <w:suppressAutoHyphens/>
        <w:ind w:left="360"/>
        <w:contextualSpacing w:val="0"/>
        <w:rPr>
          <w:color w:val="171717" w:themeColor="background2" w:themeShade="1A"/>
        </w:rPr>
      </w:pPr>
      <w:proofErr w:type="gramStart"/>
      <w:r w:rsidRPr="00945E11">
        <w:rPr>
          <w:color w:val="171717" w:themeColor="background2" w:themeShade="1A"/>
        </w:rPr>
        <w:t>Б</w:t>
      </w:r>
      <w:proofErr w:type="gramEnd"/>
      <w:r w:rsidRPr="00945E11">
        <w:rPr>
          <w:color w:val="171717" w:themeColor="background2" w:themeShade="1A"/>
        </w:rPr>
        <w:t>ібліотека кафедри української і зарубіжної літератури;</w:t>
      </w:r>
    </w:p>
    <w:p w:rsidR="00C35174" w:rsidRPr="00945E11" w:rsidRDefault="00C35174" w:rsidP="00A0325D">
      <w:pPr>
        <w:pStyle w:val="a3"/>
        <w:numPr>
          <w:ilvl w:val="0"/>
          <w:numId w:val="5"/>
        </w:numPr>
        <w:suppressAutoHyphens/>
        <w:ind w:left="360"/>
        <w:contextualSpacing w:val="0"/>
      </w:pPr>
      <w:r w:rsidRPr="00945E11">
        <w:rPr>
          <w:color w:val="171717" w:themeColor="background2" w:themeShade="1A"/>
        </w:rPr>
        <w:t>Сайт дистанційного навчання.</w:t>
      </w:r>
      <w:r w:rsidRPr="00945E11">
        <w:t xml:space="preserve"> </w:t>
      </w:r>
      <w:hyperlink r:id="rId11" w:history="1">
        <w:r w:rsidRPr="00A7323E">
          <w:rPr>
            <w:rStyle w:val="a4"/>
          </w:rPr>
          <w:t>http://www.dfn.mdpu.org.ua</w:t>
        </w:r>
      </w:hyperlink>
    </w:p>
    <w:p w:rsidR="00C35174" w:rsidRPr="00945E11" w:rsidRDefault="00C35174" w:rsidP="00C35174">
      <w:pPr>
        <w:spacing w:line="360" w:lineRule="auto"/>
        <w:rPr>
          <w:color w:val="171717" w:themeColor="background2" w:themeShade="1A"/>
        </w:rPr>
      </w:pPr>
    </w:p>
    <w:p w:rsidR="00C35174" w:rsidRPr="00945E11" w:rsidRDefault="00C35174" w:rsidP="00C35174"/>
    <w:p w:rsidR="001D495F" w:rsidRPr="00C743BF" w:rsidRDefault="001D495F" w:rsidP="007E6C38">
      <w:pPr>
        <w:rPr>
          <w:color w:val="1D1B11"/>
          <w:lang w:val="uk-UA"/>
        </w:rPr>
      </w:pPr>
      <w:bookmarkStart w:id="0" w:name="_GoBack"/>
      <w:bookmarkEnd w:id="0"/>
    </w:p>
    <w:p w:rsidR="00640609" w:rsidRPr="00C743BF" w:rsidRDefault="00640609" w:rsidP="007E6C38">
      <w:pPr>
        <w:tabs>
          <w:tab w:val="left" w:pos="454"/>
        </w:tabs>
        <w:jc w:val="both"/>
        <w:rPr>
          <w:i/>
          <w:lang w:val="uk-UA"/>
        </w:rPr>
      </w:pPr>
    </w:p>
    <w:p w:rsidR="005C7C9B" w:rsidRPr="00C743BF" w:rsidRDefault="005C7C9B" w:rsidP="007E6C38">
      <w:pPr>
        <w:tabs>
          <w:tab w:val="left" w:pos="454"/>
        </w:tabs>
        <w:jc w:val="both"/>
        <w:rPr>
          <w:i/>
          <w:lang w:val="uk-UA"/>
        </w:rPr>
      </w:pPr>
    </w:p>
    <w:p w:rsidR="005C7C9B" w:rsidRPr="00C743BF" w:rsidRDefault="006912A7" w:rsidP="007E6C38">
      <w:pPr>
        <w:tabs>
          <w:tab w:val="left" w:pos="454"/>
        </w:tabs>
        <w:jc w:val="both"/>
        <w:rPr>
          <w:i/>
          <w:lang w:val="uk-UA"/>
        </w:rPr>
      </w:pPr>
      <w:r w:rsidRPr="008E6CF9">
        <w:t>Викладач                                                                                  Копєйцева Л.П.</w:t>
      </w:r>
    </w:p>
    <w:p w:rsidR="005C7C9B" w:rsidRPr="00C743BF" w:rsidRDefault="005C7C9B" w:rsidP="007E6C38">
      <w:pPr>
        <w:tabs>
          <w:tab w:val="left" w:pos="454"/>
        </w:tabs>
        <w:jc w:val="both"/>
        <w:rPr>
          <w:i/>
          <w:lang w:val="uk-UA"/>
        </w:rPr>
      </w:pPr>
    </w:p>
    <w:p w:rsidR="005C7C9B" w:rsidRPr="00C743BF" w:rsidRDefault="005C7C9B" w:rsidP="007E6C38">
      <w:pPr>
        <w:tabs>
          <w:tab w:val="left" w:pos="454"/>
        </w:tabs>
        <w:jc w:val="both"/>
        <w:rPr>
          <w:i/>
          <w:lang w:val="uk-UA"/>
        </w:rPr>
      </w:pPr>
    </w:p>
    <w:sectPr w:rsidR="005C7C9B" w:rsidRPr="00C743BF">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34"/>
      <w:numFmt w:val="decimal"/>
      <w:lvlText w:val="%2"/>
      <w:lvlJc w:val="left"/>
      <w:pPr>
        <w:tabs>
          <w:tab w:val="num" w:pos="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13"/>
    <w:multiLevelType w:val="singleLevel"/>
    <w:tmpl w:val="00000013"/>
    <w:name w:val="WW8Num19"/>
    <w:lvl w:ilvl="0">
      <w:start w:val="1"/>
      <w:numFmt w:val="decimal"/>
      <w:lvlText w:val="%1."/>
      <w:lvlJc w:val="left"/>
      <w:pPr>
        <w:tabs>
          <w:tab w:val="num" w:pos="0"/>
        </w:tabs>
        <w:ind w:left="720" w:hanging="360"/>
      </w:pPr>
    </w:lvl>
  </w:abstractNum>
  <w:abstractNum w:abstractNumId="2">
    <w:nsid w:val="00000014"/>
    <w:multiLevelType w:val="singleLevel"/>
    <w:tmpl w:val="00000014"/>
    <w:name w:val="WW8Num20"/>
    <w:lvl w:ilvl="0">
      <w:start w:val="1"/>
      <w:numFmt w:val="decimal"/>
      <w:lvlText w:val="%1."/>
      <w:lvlJc w:val="left"/>
      <w:pPr>
        <w:tabs>
          <w:tab w:val="num" w:pos="0"/>
        </w:tabs>
        <w:ind w:left="720" w:hanging="360"/>
      </w:pPr>
    </w:lvl>
  </w:abstractNum>
  <w:abstractNum w:abstractNumId="3">
    <w:nsid w:val="00E57C8A"/>
    <w:multiLevelType w:val="hybridMultilevel"/>
    <w:tmpl w:val="2404E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491A35"/>
    <w:multiLevelType w:val="hybridMultilevel"/>
    <w:tmpl w:val="8D240A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513596D"/>
    <w:multiLevelType w:val="hybridMultilevel"/>
    <w:tmpl w:val="DF2C16DC"/>
    <w:lvl w:ilvl="0" w:tplc="ABE02130">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52F1C76"/>
    <w:multiLevelType w:val="multilevel"/>
    <w:tmpl w:val="0000000B"/>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34"/>
      <w:numFmt w:val="decimal"/>
      <w:lvlText w:val="%2"/>
      <w:lvlJc w:val="left"/>
      <w:pPr>
        <w:tabs>
          <w:tab w:val="num" w:pos="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62561B5"/>
    <w:multiLevelType w:val="hybridMultilevel"/>
    <w:tmpl w:val="5392A38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716748D"/>
    <w:multiLevelType w:val="multilevel"/>
    <w:tmpl w:val="ACAA7460"/>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8A420A5"/>
    <w:multiLevelType w:val="multilevel"/>
    <w:tmpl w:val="D610D096"/>
    <w:lvl w:ilvl="0">
      <w:start w:val="1"/>
      <w:numFmt w:val="decimal"/>
      <w:lvlText w:val="%1."/>
      <w:lvlJc w:val="left"/>
      <w:pPr>
        <w:tabs>
          <w:tab w:val="num" w:pos="360"/>
        </w:tabs>
        <w:ind w:left="360" w:hanging="360"/>
      </w:pPr>
    </w:lvl>
    <w:lvl w:ilvl="1">
      <w:start w:val="5"/>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0">
    <w:nsid w:val="0AB030B8"/>
    <w:multiLevelType w:val="hybridMultilevel"/>
    <w:tmpl w:val="8AF8E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4B5E4F"/>
    <w:multiLevelType w:val="hybridMultilevel"/>
    <w:tmpl w:val="AD9CB8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CEA2F2F"/>
    <w:multiLevelType w:val="hybridMultilevel"/>
    <w:tmpl w:val="C0AC2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B94861"/>
    <w:multiLevelType w:val="hybridMultilevel"/>
    <w:tmpl w:val="A5982CE4"/>
    <w:lvl w:ilvl="0" w:tplc="6B483C56">
      <w:start w:val="1"/>
      <w:numFmt w:val="decimal"/>
      <w:lvlText w:val="%1."/>
      <w:lvlJc w:val="left"/>
      <w:pPr>
        <w:ind w:left="1080" w:hanging="360"/>
      </w:pPr>
      <w:rPr>
        <w:rFonts w:ascii="Calibri" w:eastAsia="Calibri" w:hAnsi="Calibri" w:cs="Calibr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C203EC9"/>
    <w:multiLevelType w:val="hybridMultilevel"/>
    <w:tmpl w:val="C13E20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C563658"/>
    <w:multiLevelType w:val="hybridMultilevel"/>
    <w:tmpl w:val="AFF4A7E0"/>
    <w:lvl w:ilvl="0" w:tplc="B32899E2">
      <w:start w:val="1"/>
      <w:numFmt w:val="decimal"/>
      <w:lvlText w:val="%1."/>
      <w:lvlJc w:val="left"/>
      <w:pPr>
        <w:ind w:left="720" w:hanging="360"/>
      </w:pPr>
      <w:rPr>
        <w:rFonts w:ascii="Times New Roman" w:eastAsia="Calibri" w:hAnsi="Times New Roman" w:cs="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DD644CF"/>
    <w:multiLevelType w:val="hybridMultilevel"/>
    <w:tmpl w:val="13E805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F504C1"/>
    <w:multiLevelType w:val="hybridMultilevel"/>
    <w:tmpl w:val="32D6CAF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22EF75B5"/>
    <w:multiLevelType w:val="hybridMultilevel"/>
    <w:tmpl w:val="D2D4A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3AF3822"/>
    <w:multiLevelType w:val="hybridMultilevel"/>
    <w:tmpl w:val="77CC4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9F6FAE"/>
    <w:multiLevelType w:val="hybridMultilevel"/>
    <w:tmpl w:val="6A72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3925C1"/>
    <w:multiLevelType w:val="hybridMultilevel"/>
    <w:tmpl w:val="C0AC2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B401A0"/>
    <w:multiLevelType w:val="hybridMultilevel"/>
    <w:tmpl w:val="E5E07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7F6DC9"/>
    <w:multiLevelType w:val="hybridMultilevel"/>
    <w:tmpl w:val="24F2B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C21677"/>
    <w:multiLevelType w:val="multilevel"/>
    <w:tmpl w:val="AFF4A7E0"/>
    <w:lvl w:ilvl="0">
      <w:start w:val="1"/>
      <w:numFmt w:val="decimal"/>
      <w:lvlText w:val="%1."/>
      <w:lvlJc w:val="left"/>
      <w:pPr>
        <w:ind w:left="720" w:hanging="360"/>
      </w:pPr>
      <w:rPr>
        <w:rFonts w:ascii="Times New Roman" w:eastAsia="Calibri" w:hAnsi="Times New Roman"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BED22B4"/>
    <w:multiLevelType w:val="hybridMultilevel"/>
    <w:tmpl w:val="8AF8E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21133C"/>
    <w:multiLevelType w:val="hybridMultilevel"/>
    <w:tmpl w:val="252EDC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D9174A"/>
    <w:multiLevelType w:val="hybridMultilevel"/>
    <w:tmpl w:val="5FF0D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CD5F0B"/>
    <w:multiLevelType w:val="hybridMultilevel"/>
    <w:tmpl w:val="E918FDCE"/>
    <w:lvl w:ilvl="0" w:tplc="04190001">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47181B47"/>
    <w:multiLevelType w:val="hybridMultilevel"/>
    <w:tmpl w:val="6D023F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B164614"/>
    <w:multiLevelType w:val="hybridMultilevel"/>
    <w:tmpl w:val="444ED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3C7A57"/>
    <w:multiLevelType w:val="hybridMultilevel"/>
    <w:tmpl w:val="49022E7A"/>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2">
    <w:nsid w:val="50F8018C"/>
    <w:multiLevelType w:val="hybridMultilevel"/>
    <w:tmpl w:val="C1A454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58E6BF6"/>
    <w:multiLevelType w:val="multilevel"/>
    <w:tmpl w:val="AFF4A7E0"/>
    <w:lvl w:ilvl="0">
      <w:start w:val="1"/>
      <w:numFmt w:val="decimal"/>
      <w:lvlText w:val="%1."/>
      <w:lvlJc w:val="left"/>
      <w:pPr>
        <w:ind w:left="720" w:hanging="360"/>
      </w:pPr>
      <w:rPr>
        <w:rFonts w:ascii="Times New Roman" w:eastAsia="Calibri" w:hAnsi="Times New Roman"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5BC25F9F"/>
    <w:multiLevelType w:val="hybridMultilevel"/>
    <w:tmpl w:val="45F085F6"/>
    <w:lvl w:ilvl="0" w:tplc="B32899E2">
      <w:start w:val="1"/>
      <w:numFmt w:val="decimal"/>
      <w:lvlText w:val="%1."/>
      <w:lvlJc w:val="left"/>
      <w:pPr>
        <w:ind w:left="360" w:hanging="360"/>
      </w:pPr>
      <w:rPr>
        <w:rFonts w:ascii="Times New Roman" w:eastAsia="Calibri" w:hAnsi="Times New Roman" w:cs="Calibr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5FB443DA"/>
    <w:multiLevelType w:val="hybridMultilevel"/>
    <w:tmpl w:val="7BB44C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4B6018"/>
    <w:multiLevelType w:val="multilevel"/>
    <w:tmpl w:val="43125A66"/>
    <w:lvl w:ilvl="0">
      <w:start w:val="1"/>
      <w:numFmt w:val="decimal"/>
      <w:lvlText w:val="%1."/>
      <w:lvlJc w:val="left"/>
      <w:pPr>
        <w:tabs>
          <w:tab w:val="num" w:pos="927"/>
        </w:tabs>
        <w:ind w:left="927" w:hanging="360"/>
      </w:pPr>
      <w:rPr>
        <w:rFonts w:ascii="Calibri" w:eastAsia="Calibri" w:hAnsi="Calibri"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65AB30E9"/>
    <w:multiLevelType w:val="hybridMultilevel"/>
    <w:tmpl w:val="2C4CADBA"/>
    <w:lvl w:ilvl="0" w:tplc="0419000F">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38">
    <w:nsid w:val="67377EAF"/>
    <w:multiLevelType w:val="hybridMultilevel"/>
    <w:tmpl w:val="86528B70"/>
    <w:lvl w:ilvl="0" w:tplc="FFFFFFF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A17538B"/>
    <w:multiLevelType w:val="hybridMultilevel"/>
    <w:tmpl w:val="6B38D3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6CAC5ED1"/>
    <w:multiLevelType w:val="hybridMultilevel"/>
    <w:tmpl w:val="A5D2FEA4"/>
    <w:lvl w:ilvl="0" w:tplc="66568D42">
      <w:start w:val="1"/>
      <w:numFmt w:val="decimal"/>
      <w:lvlText w:val="%1."/>
      <w:lvlJc w:val="left"/>
      <w:pPr>
        <w:ind w:left="720" w:hanging="360"/>
      </w:pPr>
      <w:rPr>
        <w:lang w:val="uk-U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3CB7CF8"/>
    <w:multiLevelType w:val="hybridMultilevel"/>
    <w:tmpl w:val="F1AE62E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5ED48E0"/>
    <w:multiLevelType w:val="hybridMultilevel"/>
    <w:tmpl w:val="E2DEE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5768B0"/>
    <w:multiLevelType w:val="hybridMultilevel"/>
    <w:tmpl w:val="AFF4A7E0"/>
    <w:lvl w:ilvl="0" w:tplc="B32899E2">
      <w:start w:val="1"/>
      <w:numFmt w:val="decimal"/>
      <w:lvlText w:val="%1."/>
      <w:lvlJc w:val="left"/>
      <w:pPr>
        <w:ind w:left="720" w:hanging="360"/>
      </w:pPr>
      <w:rPr>
        <w:rFonts w:ascii="Times New Roman" w:eastAsia="Calibri" w:hAnsi="Times New Roman" w:cs="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AD800CB"/>
    <w:multiLevelType w:val="multilevel"/>
    <w:tmpl w:val="D610D096"/>
    <w:lvl w:ilvl="0">
      <w:start w:val="1"/>
      <w:numFmt w:val="decimal"/>
      <w:lvlText w:val="%1."/>
      <w:lvlJc w:val="left"/>
      <w:pPr>
        <w:tabs>
          <w:tab w:val="num" w:pos="360"/>
        </w:tabs>
        <w:ind w:left="360" w:hanging="360"/>
      </w:pPr>
    </w:lvl>
    <w:lvl w:ilvl="1">
      <w:start w:val="5"/>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45">
    <w:nsid w:val="7DCE105B"/>
    <w:multiLevelType w:val="hybridMultilevel"/>
    <w:tmpl w:val="35345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2"/>
  </w:num>
  <w:num w:numId="4">
    <w:abstractNumId w:val="31"/>
  </w:num>
  <w:num w:numId="5">
    <w:abstractNumId w:val="7"/>
  </w:num>
  <w:num w:numId="6">
    <w:abstractNumId w:val="3"/>
  </w:num>
  <w:num w:numId="7">
    <w:abstractNumId w:val="39"/>
  </w:num>
  <w:num w:numId="8">
    <w:abstractNumId w:val="35"/>
  </w:num>
  <w:num w:numId="9">
    <w:abstractNumId w:val="10"/>
  </w:num>
  <w:num w:numId="10">
    <w:abstractNumId w:val="42"/>
  </w:num>
  <w:num w:numId="11">
    <w:abstractNumId w:val="17"/>
  </w:num>
  <w:num w:numId="12">
    <w:abstractNumId w:val="37"/>
  </w:num>
  <w:num w:numId="13">
    <w:abstractNumId w:val="14"/>
  </w:num>
  <w:num w:numId="14">
    <w:abstractNumId w:val="45"/>
  </w:num>
  <w:num w:numId="15">
    <w:abstractNumId w:val="16"/>
  </w:num>
  <w:num w:numId="16">
    <w:abstractNumId w:val="20"/>
  </w:num>
  <w:num w:numId="17">
    <w:abstractNumId w:val="1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0"/>
  </w:num>
  <w:num w:numId="21">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8"/>
  </w:num>
  <w:num w:numId="29">
    <w:abstractNumId w:val="25"/>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4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5"/>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3"/>
  </w:num>
  <w:num w:numId="39">
    <w:abstractNumId w:val="26"/>
  </w:num>
  <w:num w:numId="40">
    <w:abstractNumId w:val="18"/>
  </w:num>
  <w:num w:numId="41">
    <w:abstractNumId w:val="29"/>
  </w:num>
  <w:num w:numId="42">
    <w:abstractNumId w:val="36"/>
  </w:num>
  <w:num w:numId="43">
    <w:abstractNumId w:val="0"/>
  </w:num>
  <w:num w:numId="44">
    <w:abstractNumId w:val="6"/>
  </w:num>
  <w:num w:numId="45">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5F1"/>
    <w:rsid w:val="000A7B50"/>
    <w:rsid w:val="000B75F9"/>
    <w:rsid w:val="00140676"/>
    <w:rsid w:val="001623D8"/>
    <w:rsid w:val="001672F0"/>
    <w:rsid w:val="001745CE"/>
    <w:rsid w:val="001D495F"/>
    <w:rsid w:val="00211B4F"/>
    <w:rsid w:val="00217347"/>
    <w:rsid w:val="002407AE"/>
    <w:rsid w:val="002467A0"/>
    <w:rsid w:val="00262A16"/>
    <w:rsid w:val="00274D68"/>
    <w:rsid w:val="002D4E19"/>
    <w:rsid w:val="0031182A"/>
    <w:rsid w:val="00356640"/>
    <w:rsid w:val="003C5C9C"/>
    <w:rsid w:val="00421632"/>
    <w:rsid w:val="00465F87"/>
    <w:rsid w:val="00474987"/>
    <w:rsid w:val="004834D3"/>
    <w:rsid w:val="00485752"/>
    <w:rsid w:val="004A47C1"/>
    <w:rsid w:val="004D5D9C"/>
    <w:rsid w:val="004F43E3"/>
    <w:rsid w:val="00540BD4"/>
    <w:rsid w:val="005542F6"/>
    <w:rsid w:val="00567993"/>
    <w:rsid w:val="00577149"/>
    <w:rsid w:val="005A3CD4"/>
    <w:rsid w:val="005B3B91"/>
    <w:rsid w:val="005C7C9B"/>
    <w:rsid w:val="005E44FD"/>
    <w:rsid w:val="00614342"/>
    <w:rsid w:val="00622333"/>
    <w:rsid w:val="00625DCB"/>
    <w:rsid w:val="00640609"/>
    <w:rsid w:val="00660708"/>
    <w:rsid w:val="00661C8E"/>
    <w:rsid w:val="00677D87"/>
    <w:rsid w:val="006912A7"/>
    <w:rsid w:val="006C508B"/>
    <w:rsid w:val="006E74DB"/>
    <w:rsid w:val="00702F43"/>
    <w:rsid w:val="007231B7"/>
    <w:rsid w:val="00750B27"/>
    <w:rsid w:val="00797D91"/>
    <w:rsid w:val="007E6C38"/>
    <w:rsid w:val="00826321"/>
    <w:rsid w:val="00856997"/>
    <w:rsid w:val="008E7A38"/>
    <w:rsid w:val="00931D0A"/>
    <w:rsid w:val="0095508E"/>
    <w:rsid w:val="009553C4"/>
    <w:rsid w:val="009568CC"/>
    <w:rsid w:val="00960C88"/>
    <w:rsid w:val="00A0325D"/>
    <w:rsid w:val="00A42C4C"/>
    <w:rsid w:val="00A50988"/>
    <w:rsid w:val="00A51461"/>
    <w:rsid w:val="00A578FC"/>
    <w:rsid w:val="00A61419"/>
    <w:rsid w:val="00AE1E41"/>
    <w:rsid w:val="00B123E4"/>
    <w:rsid w:val="00B403CB"/>
    <w:rsid w:val="00B5434E"/>
    <w:rsid w:val="00B812C2"/>
    <w:rsid w:val="00BF76E7"/>
    <w:rsid w:val="00C23CA1"/>
    <w:rsid w:val="00C30149"/>
    <w:rsid w:val="00C35174"/>
    <w:rsid w:val="00C643D7"/>
    <w:rsid w:val="00C73E9A"/>
    <w:rsid w:val="00C743BF"/>
    <w:rsid w:val="00CB04F6"/>
    <w:rsid w:val="00D075F1"/>
    <w:rsid w:val="00D879B0"/>
    <w:rsid w:val="00DC2592"/>
    <w:rsid w:val="00DD31BA"/>
    <w:rsid w:val="00DE2240"/>
    <w:rsid w:val="00DE7D9B"/>
    <w:rsid w:val="00E33A8B"/>
    <w:rsid w:val="00E55C6A"/>
    <w:rsid w:val="00E73BD2"/>
    <w:rsid w:val="00EE3F15"/>
    <w:rsid w:val="00EF1BC6"/>
    <w:rsid w:val="00EF264A"/>
    <w:rsid w:val="00F2117A"/>
    <w:rsid w:val="00F82E99"/>
    <w:rsid w:val="00F84FD7"/>
    <w:rsid w:val="00FA4B30"/>
    <w:rsid w:val="00FA5CEF"/>
    <w:rsid w:val="00FB21E8"/>
    <w:rsid w:val="00FD690D"/>
    <w:rsid w:val="00FE1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rsid w:val="00750B27"/>
    <w:rPr>
      <w:color w:val="0000FF"/>
      <w:u w:val="single"/>
    </w:rPr>
  </w:style>
  <w:style w:type="paragraph" w:styleId="a5">
    <w:name w:val="Body Text"/>
    <w:basedOn w:val="a"/>
    <w:link w:val="a6"/>
    <w:unhideWhenUsed/>
    <w:rsid w:val="0031182A"/>
    <w:pPr>
      <w:spacing w:before="240" w:line="360" w:lineRule="auto"/>
    </w:pPr>
    <w:rPr>
      <w:sz w:val="28"/>
      <w:lang w:val="uk-UA"/>
    </w:rPr>
  </w:style>
  <w:style w:type="character" w:customStyle="1" w:styleId="a6">
    <w:name w:val="Основной текст Знак"/>
    <w:basedOn w:val="a0"/>
    <w:link w:val="a5"/>
    <w:rsid w:val="0031182A"/>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uiPriority w:val="99"/>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aa">
    <w:name w:val="Subtitle"/>
    <w:basedOn w:val="a"/>
    <w:next w:val="a"/>
    <w:link w:val="ab"/>
    <w:rsid w:val="00485752"/>
    <w:pPr>
      <w:keepNext/>
      <w:keepLines/>
      <w:spacing w:before="360" w:after="80"/>
    </w:pPr>
    <w:rPr>
      <w:rFonts w:ascii="Georgia" w:eastAsia="Georgia" w:hAnsi="Georgia" w:cs="Georgia"/>
      <w:i/>
      <w:color w:val="666666"/>
      <w:sz w:val="48"/>
      <w:szCs w:val="48"/>
      <w:lang w:val="uk-UA" w:eastAsia="en-US"/>
    </w:rPr>
  </w:style>
  <w:style w:type="character" w:customStyle="1" w:styleId="ab">
    <w:name w:val="Подзаголовок Знак"/>
    <w:basedOn w:val="a0"/>
    <w:link w:val="aa"/>
    <w:rsid w:val="00485752"/>
    <w:rPr>
      <w:rFonts w:ascii="Georgia" w:eastAsia="Georgia" w:hAnsi="Georgia" w:cs="Georgia"/>
      <w:i/>
      <w:color w:val="666666"/>
      <w:sz w:val="48"/>
      <w:szCs w:val="48"/>
      <w:lang w:val="uk-UA"/>
    </w:rPr>
  </w:style>
  <w:style w:type="paragraph" w:styleId="20">
    <w:name w:val="Body Text 2"/>
    <w:basedOn w:val="a"/>
    <w:link w:val="22"/>
    <w:uiPriority w:val="99"/>
    <w:unhideWhenUsed/>
    <w:rsid w:val="00B403CB"/>
    <w:pPr>
      <w:spacing w:after="120" w:line="480" w:lineRule="auto"/>
    </w:pPr>
  </w:style>
  <w:style w:type="character" w:customStyle="1" w:styleId="22">
    <w:name w:val="Основной текст 2 Знак"/>
    <w:basedOn w:val="a0"/>
    <w:link w:val="20"/>
    <w:uiPriority w:val="99"/>
    <w:rsid w:val="00B403CB"/>
    <w:rPr>
      <w:rFonts w:ascii="Times New Roman" w:eastAsia="Times New Roman" w:hAnsi="Times New Roman" w:cs="Times New Roman"/>
      <w:sz w:val="24"/>
      <w:szCs w:val="24"/>
      <w:lang w:val="ru-RU" w:eastAsia="ru-RU"/>
    </w:rPr>
  </w:style>
  <w:style w:type="paragraph" w:styleId="ac">
    <w:name w:val="Block Text"/>
    <w:basedOn w:val="a"/>
    <w:unhideWhenUsed/>
    <w:rsid w:val="002467A0"/>
    <w:pPr>
      <w:ind w:left="360" w:right="-5" w:hanging="360"/>
      <w:jc w:val="both"/>
    </w:pPr>
    <w:rPr>
      <w:sz w:val="28"/>
      <w:lang w:val="uk-UA"/>
    </w:rPr>
  </w:style>
  <w:style w:type="paragraph" w:styleId="23">
    <w:name w:val="Body Text Indent 2"/>
    <w:basedOn w:val="a"/>
    <w:link w:val="24"/>
    <w:unhideWhenUsed/>
    <w:rsid w:val="000B75F9"/>
    <w:pPr>
      <w:suppressAutoHyphens/>
      <w:spacing w:after="120" w:line="480" w:lineRule="auto"/>
      <w:ind w:left="283"/>
    </w:pPr>
    <w:rPr>
      <w:rFonts w:ascii="Calibri" w:eastAsia="Calibri" w:hAnsi="Calibri" w:cs="Calibri"/>
      <w:sz w:val="22"/>
      <w:szCs w:val="22"/>
      <w:lang w:eastAsia="ar-SA"/>
    </w:rPr>
  </w:style>
  <w:style w:type="character" w:customStyle="1" w:styleId="24">
    <w:name w:val="Основной текст с отступом 2 Знак"/>
    <w:basedOn w:val="a0"/>
    <w:link w:val="23"/>
    <w:rsid w:val="000B75F9"/>
    <w:rPr>
      <w:rFonts w:ascii="Calibri" w:eastAsia="Calibri" w:hAnsi="Calibri" w:cs="Calibri"/>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5F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123E4"/>
    <w:pPr>
      <w:keepNext/>
      <w:tabs>
        <w:tab w:val="num" w:pos="0"/>
      </w:tabs>
      <w:suppressAutoHyphens/>
      <w:spacing w:line="360" w:lineRule="auto"/>
      <w:ind w:left="432" w:hanging="432"/>
      <w:jc w:val="center"/>
      <w:outlineLvl w:val="0"/>
    </w:pPr>
    <w:rPr>
      <w:sz w:val="28"/>
      <w:lang w:val="uk-UA" w:eastAsia="ar-SA"/>
    </w:rPr>
  </w:style>
  <w:style w:type="paragraph" w:styleId="3">
    <w:name w:val="heading 3"/>
    <w:basedOn w:val="a"/>
    <w:next w:val="a"/>
    <w:link w:val="30"/>
    <w:qFormat/>
    <w:rsid w:val="00FE176A"/>
    <w:pPr>
      <w:keepNext/>
      <w:tabs>
        <w:tab w:val="num" w:pos="0"/>
      </w:tabs>
      <w:suppressAutoHyphens/>
      <w:spacing w:line="360" w:lineRule="auto"/>
      <w:ind w:left="720" w:hanging="720"/>
      <w:jc w:val="both"/>
      <w:outlineLvl w:val="2"/>
    </w:pPr>
    <w:rPr>
      <w:bCs/>
      <w:sz w:val="28"/>
      <w:lang w:val="uk-UA" w:eastAsia="ar-SA"/>
    </w:rPr>
  </w:style>
  <w:style w:type="paragraph" w:styleId="5">
    <w:name w:val="heading 5"/>
    <w:basedOn w:val="a"/>
    <w:next w:val="a"/>
    <w:link w:val="50"/>
    <w:unhideWhenUsed/>
    <w:qFormat/>
    <w:rsid w:val="0031182A"/>
    <w:pPr>
      <w:spacing w:before="240" w:after="60"/>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77149"/>
    <w:pPr>
      <w:ind w:left="720"/>
      <w:contextualSpacing/>
    </w:pPr>
  </w:style>
  <w:style w:type="paragraph" w:customStyle="1" w:styleId="11">
    <w:name w:val="Обычный1"/>
    <w:rsid w:val="00750B27"/>
    <w:pPr>
      <w:spacing w:after="0" w:line="276" w:lineRule="auto"/>
    </w:pPr>
    <w:rPr>
      <w:rFonts w:ascii="Arial" w:eastAsia="Times New Roman" w:hAnsi="Arial" w:cs="Arial"/>
      <w:lang w:val="ru-RU" w:eastAsia="ru-RU"/>
    </w:rPr>
  </w:style>
  <w:style w:type="character" w:styleId="a4">
    <w:name w:val="Hyperlink"/>
    <w:rsid w:val="00750B27"/>
    <w:rPr>
      <w:color w:val="0000FF"/>
      <w:u w:val="single"/>
    </w:rPr>
  </w:style>
  <w:style w:type="paragraph" w:styleId="a5">
    <w:name w:val="Body Text"/>
    <w:basedOn w:val="a"/>
    <w:link w:val="a6"/>
    <w:unhideWhenUsed/>
    <w:rsid w:val="0031182A"/>
    <w:pPr>
      <w:spacing w:before="240" w:line="360" w:lineRule="auto"/>
    </w:pPr>
    <w:rPr>
      <w:sz w:val="28"/>
      <w:lang w:val="uk-UA"/>
    </w:rPr>
  </w:style>
  <w:style w:type="character" w:customStyle="1" w:styleId="a6">
    <w:name w:val="Основной текст Знак"/>
    <w:basedOn w:val="a0"/>
    <w:link w:val="a5"/>
    <w:rsid w:val="0031182A"/>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31182A"/>
    <w:rPr>
      <w:rFonts w:ascii="Calibri" w:eastAsia="Times New Roman" w:hAnsi="Calibri" w:cs="Times New Roman"/>
      <w:b/>
      <w:bCs/>
      <w:i/>
      <w:iCs/>
      <w:sz w:val="26"/>
      <w:szCs w:val="26"/>
      <w:lang w:val="uk-UA"/>
    </w:rPr>
  </w:style>
  <w:style w:type="paragraph" w:customStyle="1" w:styleId="2">
    <w:name w:val="Обычный2"/>
    <w:rsid w:val="0031182A"/>
    <w:pPr>
      <w:spacing w:after="0" w:line="276" w:lineRule="auto"/>
    </w:pPr>
    <w:rPr>
      <w:rFonts w:ascii="Arial" w:eastAsia="Times New Roman" w:hAnsi="Arial" w:cs="Arial"/>
      <w:lang w:val="ru-RU" w:eastAsia="ru-RU"/>
    </w:rPr>
  </w:style>
  <w:style w:type="character" w:customStyle="1" w:styleId="apple-converted-space">
    <w:name w:val="apple-converted-space"/>
    <w:basedOn w:val="a0"/>
    <w:uiPriority w:val="99"/>
    <w:rsid w:val="00465F87"/>
    <w:rPr>
      <w:rFonts w:cs="Times New Roman"/>
    </w:rPr>
  </w:style>
  <w:style w:type="paragraph" w:customStyle="1" w:styleId="ListParagraph1">
    <w:name w:val="List Paragraph1"/>
    <w:basedOn w:val="a"/>
    <w:rsid w:val="00625DCB"/>
    <w:pPr>
      <w:ind w:left="720"/>
      <w:contextualSpacing/>
    </w:pPr>
  </w:style>
  <w:style w:type="paragraph" w:styleId="a7">
    <w:name w:val="Normal (Web)"/>
    <w:basedOn w:val="a"/>
    <w:uiPriority w:val="99"/>
    <w:unhideWhenUsed/>
    <w:rsid w:val="00625DCB"/>
    <w:pPr>
      <w:spacing w:before="100" w:beforeAutospacing="1" w:after="100" w:afterAutospacing="1"/>
    </w:pPr>
  </w:style>
  <w:style w:type="character" w:customStyle="1" w:styleId="FontStyle13">
    <w:name w:val="Font Style13"/>
    <w:uiPriority w:val="99"/>
    <w:rsid w:val="00797D91"/>
    <w:rPr>
      <w:rFonts w:ascii="Times New Roman" w:hAnsi="Times New Roman" w:cs="Times New Roman"/>
      <w:sz w:val="26"/>
      <w:szCs w:val="26"/>
    </w:rPr>
  </w:style>
  <w:style w:type="paragraph" w:customStyle="1" w:styleId="WW-">
    <w:name w:val="WW-Базовый"/>
    <w:rsid w:val="001D495F"/>
    <w:pPr>
      <w:tabs>
        <w:tab w:val="left" w:pos="708"/>
      </w:tabs>
      <w:suppressAutoHyphens/>
      <w:spacing w:after="200" w:line="276" w:lineRule="auto"/>
    </w:pPr>
    <w:rPr>
      <w:rFonts w:ascii="Times New Roman" w:eastAsia="Times New Roman" w:hAnsi="Times New Roman" w:cs="Times New Roman"/>
      <w:sz w:val="20"/>
      <w:szCs w:val="20"/>
      <w:lang w:val="ru-RU" w:eastAsia="hi-IN" w:bidi="hi-IN"/>
    </w:rPr>
  </w:style>
  <w:style w:type="character" w:customStyle="1" w:styleId="10">
    <w:name w:val="Заголовок 1 Знак"/>
    <w:basedOn w:val="a0"/>
    <w:link w:val="1"/>
    <w:rsid w:val="00B123E4"/>
    <w:rPr>
      <w:rFonts w:ascii="Times New Roman" w:eastAsia="Times New Roman" w:hAnsi="Times New Roman" w:cs="Times New Roman"/>
      <w:sz w:val="28"/>
      <w:szCs w:val="24"/>
      <w:lang w:val="uk-UA" w:eastAsia="ar-SA"/>
    </w:rPr>
  </w:style>
  <w:style w:type="paragraph" w:customStyle="1" w:styleId="21">
    <w:name w:val="Основной текст с отступом 21"/>
    <w:basedOn w:val="a"/>
    <w:rsid w:val="00FE176A"/>
    <w:pPr>
      <w:suppressAutoHyphens/>
      <w:ind w:left="360" w:hanging="360"/>
      <w:jc w:val="both"/>
    </w:pPr>
    <w:rPr>
      <w:sz w:val="28"/>
      <w:lang w:val="uk-UA" w:eastAsia="ar-SA"/>
    </w:rPr>
  </w:style>
  <w:style w:type="paragraph" w:customStyle="1" w:styleId="12">
    <w:name w:val="Цитата1"/>
    <w:basedOn w:val="a"/>
    <w:rsid w:val="00FE176A"/>
    <w:pPr>
      <w:suppressAutoHyphens/>
      <w:ind w:left="360" w:right="-5" w:hanging="360"/>
      <w:jc w:val="both"/>
    </w:pPr>
    <w:rPr>
      <w:sz w:val="28"/>
      <w:lang w:val="uk-UA" w:eastAsia="ar-SA"/>
    </w:rPr>
  </w:style>
  <w:style w:type="character" w:customStyle="1" w:styleId="30">
    <w:name w:val="Заголовок 3 Знак"/>
    <w:basedOn w:val="a0"/>
    <w:link w:val="3"/>
    <w:rsid w:val="00FE176A"/>
    <w:rPr>
      <w:rFonts w:ascii="Times New Roman" w:eastAsia="Times New Roman" w:hAnsi="Times New Roman" w:cs="Times New Roman"/>
      <w:bCs/>
      <w:sz w:val="28"/>
      <w:szCs w:val="24"/>
      <w:lang w:val="uk-UA" w:eastAsia="ar-SA"/>
    </w:rPr>
  </w:style>
  <w:style w:type="paragraph" w:customStyle="1" w:styleId="13">
    <w:name w:val="Абзац списка1"/>
    <w:basedOn w:val="a"/>
    <w:rsid w:val="00B812C2"/>
    <w:pPr>
      <w:ind w:left="720"/>
      <w:contextualSpacing/>
    </w:pPr>
  </w:style>
  <w:style w:type="paragraph" w:customStyle="1" w:styleId="Style79">
    <w:name w:val="Style79"/>
    <w:basedOn w:val="a"/>
    <w:rsid w:val="00B812C2"/>
    <w:pPr>
      <w:widowControl w:val="0"/>
      <w:autoSpaceDE w:val="0"/>
      <w:autoSpaceDN w:val="0"/>
      <w:adjustRightInd w:val="0"/>
      <w:spacing w:line="187" w:lineRule="exact"/>
    </w:pPr>
  </w:style>
  <w:style w:type="character" w:customStyle="1" w:styleId="docdata">
    <w:name w:val="docdata"/>
    <w:aliases w:val="docy,v5,2171,baiaagaaboqcaaaduaqaaavebaaaaaaaaaaaaaaaaaaaaaaaaaaaaaaaaaaaaaaaaaaaaaaaaaaaaaaaaaaaaaaaaaaaaaaaaaaaaaaaaaaaaaaaaaaaaaaaaaaaaaaaaaaaaaaaaaaaaaaaaaaaaaaaaaaaaaaaaaaaaaaaaaaaaaaaaaaaaaaaaaaaaaaaaaaaaaaaaaaaaaaaaaaaaaaaaaaaaaaaaaaaaaaa"/>
    <w:basedOn w:val="a0"/>
    <w:rsid w:val="00EE3F15"/>
  </w:style>
  <w:style w:type="paragraph" w:customStyle="1" w:styleId="5295">
    <w:name w:val="5295"/>
    <w:aliases w:val="baiaagaaboqcaaadhbaaaawse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5492">
    <w:name w:val="5492"/>
    <w:aliases w:val="baiaagaaboqcaaadsg4aaavyd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65">
    <w:name w:val="2265"/>
    <w:aliases w:val="baiaagaaboqcaaadrgqaaaw8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83">
    <w:name w:val="2783"/>
    <w:aliases w:val="baiaagaaboqcaaadtayaaaxc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6070">
    <w:name w:val="6070"/>
    <w:aliases w:val="baiaagaaboqcaaadixmaaawzew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204">
    <w:name w:val="2204"/>
    <w:aliases w:val="baiaagaaboqcaaadcqqaaav/ba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2737">
    <w:name w:val="2737"/>
    <w:aliases w:val="baiaagaaboqcaaadhgyaaawubgaaaaaaaaaaaaaaaaaaaaaaaaaaaaaaaaaaaaaaaaaaaaaaaaaaaaaaaaaaaaaaaaaaaaaaaaaaaaaaaaaaaaaaaaaaaaaaaaaaaaaaaaaaaaaaaaaaaaaaaaaaaaaaaaaaaaaaaaaaaaaaaaaaaaaaaaaaaaaaaaaaaaaaaaaaaaaaaaaaaaaaaaaaaaaaaaaaaaaaaaaaaaaa"/>
    <w:basedOn w:val="a"/>
    <w:rsid w:val="00D879B0"/>
    <w:pPr>
      <w:spacing w:before="100" w:beforeAutospacing="1" w:after="100" w:afterAutospacing="1"/>
    </w:pPr>
  </w:style>
  <w:style w:type="paragraph" w:customStyle="1" w:styleId="4407">
    <w:name w:val="4407"/>
    <w:aliases w:val="baiaagaaboqcaaadda0aaauadqaaaaaaaaaaaaaaaaaaaaaaaaaaaaaaaaaaaaaaaaaaaaaaaaaaaaaaaaaaaaaaaaaaaaaaaaaaaaaaaaaaaaaaaaaaaaaaaaaaaaaaaaaaaaaaaaaaaaaaaaaaaaaaaaaaaaaaaaaaaaaaaaaaaaaaaaaaaaaaaaaaaaaaaaaaaaaaaaaaaaaaaaaaaaaaaaaaaaaaaaaaaaaa"/>
    <w:basedOn w:val="a"/>
    <w:rsid w:val="004A47C1"/>
    <w:pPr>
      <w:spacing w:before="100" w:beforeAutospacing="1" w:after="100" w:afterAutospacing="1"/>
    </w:pPr>
  </w:style>
  <w:style w:type="paragraph" w:styleId="a8">
    <w:name w:val="Body Text Indent"/>
    <w:basedOn w:val="a"/>
    <w:link w:val="a9"/>
    <w:uiPriority w:val="99"/>
    <w:unhideWhenUsed/>
    <w:rsid w:val="00FA4B30"/>
    <w:pPr>
      <w:spacing w:after="120"/>
      <w:ind w:left="283"/>
    </w:pPr>
  </w:style>
  <w:style w:type="character" w:customStyle="1" w:styleId="a9">
    <w:name w:val="Основной текст с отступом Знак"/>
    <w:basedOn w:val="a0"/>
    <w:link w:val="a8"/>
    <w:uiPriority w:val="99"/>
    <w:rsid w:val="00FA4B30"/>
    <w:rPr>
      <w:rFonts w:ascii="Times New Roman" w:eastAsia="Times New Roman" w:hAnsi="Times New Roman" w:cs="Times New Roman"/>
      <w:sz w:val="24"/>
      <w:szCs w:val="24"/>
      <w:lang w:val="ru-RU" w:eastAsia="ru-RU"/>
    </w:rPr>
  </w:style>
  <w:style w:type="paragraph" w:styleId="aa">
    <w:name w:val="Subtitle"/>
    <w:basedOn w:val="a"/>
    <w:next w:val="a"/>
    <w:link w:val="ab"/>
    <w:rsid w:val="00485752"/>
    <w:pPr>
      <w:keepNext/>
      <w:keepLines/>
      <w:spacing w:before="360" w:after="80"/>
    </w:pPr>
    <w:rPr>
      <w:rFonts w:ascii="Georgia" w:eastAsia="Georgia" w:hAnsi="Georgia" w:cs="Georgia"/>
      <w:i/>
      <w:color w:val="666666"/>
      <w:sz w:val="48"/>
      <w:szCs w:val="48"/>
      <w:lang w:val="uk-UA" w:eastAsia="en-US"/>
    </w:rPr>
  </w:style>
  <w:style w:type="character" w:customStyle="1" w:styleId="ab">
    <w:name w:val="Подзаголовок Знак"/>
    <w:basedOn w:val="a0"/>
    <w:link w:val="aa"/>
    <w:rsid w:val="00485752"/>
    <w:rPr>
      <w:rFonts w:ascii="Georgia" w:eastAsia="Georgia" w:hAnsi="Georgia" w:cs="Georgia"/>
      <w:i/>
      <w:color w:val="666666"/>
      <w:sz w:val="48"/>
      <w:szCs w:val="48"/>
      <w:lang w:val="uk-UA"/>
    </w:rPr>
  </w:style>
  <w:style w:type="paragraph" w:styleId="20">
    <w:name w:val="Body Text 2"/>
    <w:basedOn w:val="a"/>
    <w:link w:val="22"/>
    <w:uiPriority w:val="99"/>
    <w:unhideWhenUsed/>
    <w:rsid w:val="00B403CB"/>
    <w:pPr>
      <w:spacing w:after="120" w:line="480" w:lineRule="auto"/>
    </w:pPr>
  </w:style>
  <w:style w:type="character" w:customStyle="1" w:styleId="22">
    <w:name w:val="Основной текст 2 Знак"/>
    <w:basedOn w:val="a0"/>
    <w:link w:val="20"/>
    <w:uiPriority w:val="99"/>
    <w:rsid w:val="00B403CB"/>
    <w:rPr>
      <w:rFonts w:ascii="Times New Roman" w:eastAsia="Times New Roman" w:hAnsi="Times New Roman" w:cs="Times New Roman"/>
      <w:sz w:val="24"/>
      <w:szCs w:val="24"/>
      <w:lang w:val="ru-RU" w:eastAsia="ru-RU"/>
    </w:rPr>
  </w:style>
  <w:style w:type="paragraph" w:styleId="ac">
    <w:name w:val="Block Text"/>
    <w:basedOn w:val="a"/>
    <w:unhideWhenUsed/>
    <w:rsid w:val="002467A0"/>
    <w:pPr>
      <w:ind w:left="360" w:right="-5" w:hanging="360"/>
      <w:jc w:val="both"/>
    </w:pPr>
    <w:rPr>
      <w:sz w:val="28"/>
      <w:lang w:val="uk-UA"/>
    </w:rPr>
  </w:style>
  <w:style w:type="paragraph" w:styleId="23">
    <w:name w:val="Body Text Indent 2"/>
    <w:basedOn w:val="a"/>
    <w:link w:val="24"/>
    <w:unhideWhenUsed/>
    <w:rsid w:val="000B75F9"/>
    <w:pPr>
      <w:suppressAutoHyphens/>
      <w:spacing w:after="120" w:line="480" w:lineRule="auto"/>
      <w:ind w:left="283"/>
    </w:pPr>
    <w:rPr>
      <w:rFonts w:ascii="Calibri" w:eastAsia="Calibri" w:hAnsi="Calibri" w:cs="Calibri"/>
      <w:sz w:val="22"/>
      <w:szCs w:val="22"/>
      <w:lang w:eastAsia="ar-SA"/>
    </w:rPr>
  </w:style>
  <w:style w:type="character" w:customStyle="1" w:styleId="24">
    <w:name w:val="Основной текст с отступом 2 Знак"/>
    <w:basedOn w:val="a0"/>
    <w:link w:val="23"/>
    <w:rsid w:val="000B75F9"/>
    <w:rPr>
      <w:rFonts w:ascii="Calibri" w:eastAsia="Calibri" w:hAnsi="Calibri" w:cs="Calibri"/>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0403">
      <w:bodyDiv w:val="1"/>
      <w:marLeft w:val="0"/>
      <w:marRight w:val="0"/>
      <w:marTop w:val="0"/>
      <w:marBottom w:val="0"/>
      <w:divBdr>
        <w:top w:val="none" w:sz="0" w:space="0" w:color="auto"/>
        <w:left w:val="none" w:sz="0" w:space="0" w:color="auto"/>
        <w:bottom w:val="none" w:sz="0" w:space="0" w:color="auto"/>
        <w:right w:val="none" w:sz="0" w:space="0" w:color="auto"/>
      </w:divBdr>
    </w:div>
    <w:div w:id="267979094">
      <w:bodyDiv w:val="1"/>
      <w:marLeft w:val="0"/>
      <w:marRight w:val="0"/>
      <w:marTop w:val="0"/>
      <w:marBottom w:val="0"/>
      <w:divBdr>
        <w:top w:val="none" w:sz="0" w:space="0" w:color="auto"/>
        <w:left w:val="none" w:sz="0" w:space="0" w:color="auto"/>
        <w:bottom w:val="none" w:sz="0" w:space="0" w:color="auto"/>
        <w:right w:val="none" w:sz="0" w:space="0" w:color="auto"/>
      </w:divBdr>
    </w:div>
    <w:div w:id="356657943">
      <w:bodyDiv w:val="1"/>
      <w:marLeft w:val="0"/>
      <w:marRight w:val="0"/>
      <w:marTop w:val="0"/>
      <w:marBottom w:val="0"/>
      <w:divBdr>
        <w:top w:val="none" w:sz="0" w:space="0" w:color="auto"/>
        <w:left w:val="none" w:sz="0" w:space="0" w:color="auto"/>
        <w:bottom w:val="none" w:sz="0" w:space="0" w:color="auto"/>
        <w:right w:val="none" w:sz="0" w:space="0" w:color="auto"/>
      </w:divBdr>
    </w:div>
    <w:div w:id="488137729">
      <w:bodyDiv w:val="1"/>
      <w:marLeft w:val="0"/>
      <w:marRight w:val="0"/>
      <w:marTop w:val="0"/>
      <w:marBottom w:val="0"/>
      <w:divBdr>
        <w:top w:val="none" w:sz="0" w:space="0" w:color="auto"/>
        <w:left w:val="none" w:sz="0" w:space="0" w:color="auto"/>
        <w:bottom w:val="none" w:sz="0" w:space="0" w:color="auto"/>
        <w:right w:val="none" w:sz="0" w:space="0" w:color="auto"/>
      </w:divBdr>
    </w:div>
    <w:div w:id="507017090">
      <w:bodyDiv w:val="1"/>
      <w:marLeft w:val="0"/>
      <w:marRight w:val="0"/>
      <w:marTop w:val="0"/>
      <w:marBottom w:val="0"/>
      <w:divBdr>
        <w:top w:val="none" w:sz="0" w:space="0" w:color="auto"/>
        <w:left w:val="none" w:sz="0" w:space="0" w:color="auto"/>
        <w:bottom w:val="none" w:sz="0" w:space="0" w:color="auto"/>
        <w:right w:val="none" w:sz="0" w:space="0" w:color="auto"/>
      </w:divBdr>
    </w:div>
    <w:div w:id="510264510">
      <w:bodyDiv w:val="1"/>
      <w:marLeft w:val="0"/>
      <w:marRight w:val="0"/>
      <w:marTop w:val="0"/>
      <w:marBottom w:val="0"/>
      <w:divBdr>
        <w:top w:val="none" w:sz="0" w:space="0" w:color="auto"/>
        <w:left w:val="none" w:sz="0" w:space="0" w:color="auto"/>
        <w:bottom w:val="none" w:sz="0" w:space="0" w:color="auto"/>
        <w:right w:val="none" w:sz="0" w:space="0" w:color="auto"/>
      </w:divBdr>
    </w:div>
    <w:div w:id="534463293">
      <w:bodyDiv w:val="1"/>
      <w:marLeft w:val="0"/>
      <w:marRight w:val="0"/>
      <w:marTop w:val="0"/>
      <w:marBottom w:val="0"/>
      <w:divBdr>
        <w:top w:val="none" w:sz="0" w:space="0" w:color="auto"/>
        <w:left w:val="none" w:sz="0" w:space="0" w:color="auto"/>
        <w:bottom w:val="none" w:sz="0" w:space="0" w:color="auto"/>
        <w:right w:val="none" w:sz="0" w:space="0" w:color="auto"/>
      </w:divBdr>
    </w:div>
    <w:div w:id="542403686">
      <w:bodyDiv w:val="1"/>
      <w:marLeft w:val="0"/>
      <w:marRight w:val="0"/>
      <w:marTop w:val="0"/>
      <w:marBottom w:val="0"/>
      <w:divBdr>
        <w:top w:val="none" w:sz="0" w:space="0" w:color="auto"/>
        <w:left w:val="none" w:sz="0" w:space="0" w:color="auto"/>
        <w:bottom w:val="none" w:sz="0" w:space="0" w:color="auto"/>
        <w:right w:val="none" w:sz="0" w:space="0" w:color="auto"/>
      </w:divBdr>
    </w:div>
    <w:div w:id="603994589">
      <w:bodyDiv w:val="1"/>
      <w:marLeft w:val="0"/>
      <w:marRight w:val="0"/>
      <w:marTop w:val="0"/>
      <w:marBottom w:val="0"/>
      <w:divBdr>
        <w:top w:val="none" w:sz="0" w:space="0" w:color="auto"/>
        <w:left w:val="none" w:sz="0" w:space="0" w:color="auto"/>
        <w:bottom w:val="none" w:sz="0" w:space="0" w:color="auto"/>
        <w:right w:val="none" w:sz="0" w:space="0" w:color="auto"/>
      </w:divBdr>
    </w:div>
    <w:div w:id="974600049">
      <w:bodyDiv w:val="1"/>
      <w:marLeft w:val="0"/>
      <w:marRight w:val="0"/>
      <w:marTop w:val="0"/>
      <w:marBottom w:val="0"/>
      <w:divBdr>
        <w:top w:val="none" w:sz="0" w:space="0" w:color="auto"/>
        <w:left w:val="none" w:sz="0" w:space="0" w:color="auto"/>
        <w:bottom w:val="none" w:sz="0" w:space="0" w:color="auto"/>
        <w:right w:val="none" w:sz="0" w:space="0" w:color="auto"/>
      </w:divBdr>
    </w:div>
    <w:div w:id="1278607822">
      <w:bodyDiv w:val="1"/>
      <w:marLeft w:val="0"/>
      <w:marRight w:val="0"/>
      <w:marTop w:val="0"/>
      <w:marBottom w:val="0"/>
      <w:divBdr>
        <w:top w:val="none" w:sz="0" w:space="0" w:color="auto"/>
        <w:left w:val="none" w:sz="0" w:space="0" w:color="auto"/>
        <w:bottom w:val="none" w:sz="0" w:space="0" w:color="auto"/>
        <w:right w:val="none" w:sz="0" w:space="0" w:color="auto"/>
      </w:divBdr>
    </w:div>
    <w:div w:id="1332177106">
      <w:bodyDiv w:val="1"/>
      <w:marLeft w:val="0"/>
      <w:marRight w:val="0"/>
      <w:marTop w:val="0"/>
      <w:marBottom w:val="0"/>
      <w:divBdr>
        <w:top w:val="none" w:sz="0" w:space="0" w:color="auto"/>
        <w:left w:val="none" w:sz="0" w:space="0" w:color="auto"/>
        <w:bottom w:val="none" w:sz="0" w:space="0" w:color="auto"/>
        <w:right w:val="none" w:sz="0" w:space="0" w:color="auto"/>
      </w:divBdr>
    </w:div>
    <w:div w:id="1559902845">
      <w:bodyDiv w:val="1"/>
      <w:marLeft w:val="0"/>
      <w:marRight w:val="0"/>
      <w:marTop w:val="0"/>
      <w:marBottom w:val="0"/>
      <w:divBdr>
        <w:top w:val="none" w:sz="0" w:space="0" w:color="auto"/>
        <w:left w:val="none" w:sz="0" w:space="0" w:color="auto"/>
        <w:bottom w:val="none" w:sz="0" w:space="0" w:color="auto"/>
        <w:right w:val="none" w:sz="0" w:space="0" w:color="auto"/>
      </w:divBdr>
    </w:div>
    <w:div w:id="1560239232">
      <w:bodyDiv w:val="1"/>
      <w:marLeft w:val="0"/>
      <w:marRight w:val="0"/>
      <w:marTop w:val="0"/>
      <w:marBottom w:val="0"/>
      <w:divBdr>
        <w:top w:val="none" w:sz="0" w:space="0" w:color="auto"/>
        <w:left w:val="none" w:sz="0" w:space="0" w:color="auto"/>
        <w:bottom w:val="none" w:sz="0" w:space="0" w:color="auto"/>
        <w:right w:val="none" w:sz="0" w:space="0" w:color="auto"/>
      </w:divBdr>
    </w:div>
    <w:div w:id="1657607529">
      <w:bodyDiv w:val="1"/>
      <w:marLeft w:val="0"/>
      <w:marRight w:val="0"/>
      <w:marTop w:val="0"/>
      <w:marBottom w:val="0"/>
      <w:divBdr>
        <w:top w:val="none" w:sz="0" w:space="0" w:color="auto"/>
        <w:left w:val="none" w:sz="0" w:space="0" w:color="auto"/>
        <w:bottom w:val="none" w:sz="0" w:space="0" w:color="auto"/>
        <w:right w:val="none" w:sz="0" w:space="0" w:color="auto"/>
      </w:divBdr>
    </w:div>
    <w:div w:id="1660377518">
      <w:bodyDiv w:val="1"/>
      <w:marLeft w:val="0"/>
      <w:marRight w:val="0"/>
      <w:marTop w:val="0"/>
      <w:marBottom w:val="0"/>
      <w:divBdr>
        <w:top w:val="none" w:sz="0" w:space="0" w:color="auto"/>
        <w:left w:val="none" w:sz="0" w:space="0" w:color="auto"/>
        <w:bottom w:val="none" w:sz="0" w:space="0" w:color="auto"/>
        <w:right w:val="none" w:sz="0" w:space="0" w:color="auto"/>
      </w:divBdr>
    </w:div>
    <w:div w:id="1729526612">
      <w:bodyDiv w:val="1"/>
      <w:marLeft w:val="0"/>
      <w:marRight w:val="0"/>
      <w:marTop w:val="0"/>
      <w:marBottom w:val="0"/>
      <w:divBdr>
        <w:top w:val="none" w:sz="0" w:space="0" w:color="auto"/>
        <w:left w:val="none" w:sz="0" w:space="0" w:color="auto"/>
        <w:bottom w:val="none" w:sz="0" w:space="0" w:color="auto"/>
        <w:right w:val="none" w:sz="0" w:space="0" w:color="auto"/>
      </w:divBdr>
    </w:div>
    <w:div w:id="1741438004">
      <w:bodyDiv w:val="1"/>
      <w:marLeft w:val="0"/>
      <w:marRight w:val="0"/>
      <w:marTop w:val="0"/>
      <w:marBottom w:val="0"/>
      <w:divBdr>
        <w:top w:val="none" w:sz="0" w:space="0" w:color="auto"/>
        <w:left w:val="none" w:sz="0" w:space="0" w:color="auto"/>
        <w:bottom w:val="none" w:sz="0" w:space="0" w:color="auto"/>
        <w:right w:val="none" w:sz="0" w:space="0" w:color="auto"/>
      </w:divBdr>
    </w:div>
    <w:div w:id="1945310541">
      <w:bodyDiv w:val="1"/>
      <w:marLeft w:val="0"/>
      <w:marRight w:val="0"/>
      <w:marTop w:val="0"/>
      <w:marBottom w:val="0"/>
      <w:divBdr>
        <w:top w:val="none" w:sz="0" w:space="0" w:color="auto"/>
        <w:left w:val="none" w:sz="0" w:space="0" w:color="auto"/>
        <w:bottom w:val="none" w:sz="0" w:space="0" w:color="auto"/>
        <w:right w:val="none" w:sz="0" w:space="0" w:color="auto"/>
      </w:divBdr>
    </w:div>
    <w:div w:id="2075541168">
      <w:bodyDiv w:val="1"/>
      <w:marLeft w:val="0"/>
      <w:marRight w:val="0"/>
      <w:marTop w:val="0"/>
      <w:marBottom w:val="0"/>
      <w:divBdr>
        <w:top w:val="none" w:sz="0" w:space="0" w:color="auto"/>
        <w:left w:val="none" w:sz="0" w:space="0" w:color="auto"/>
        <w:bottom w:val="none" w:sz="0" w:space="0" w:color="auto"/>
        <w:right w:val="none" w:sz="0" w:space="0" w:color="auto"/>
      </w:divBdr>
    </w:div>
    <w:div w:id="211328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n.mdpu.org.ua/course/view.php?id=137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filolog.mdpu.org.ua/sklad-dekanatu-filologichnogo-fakul/kafedra-ukrayinskoyi-i-zarubizhnoyi-lit/sklad-kafedri-ukrayinskoyi-i-zarubizhn/kopyejtseva-lyudmila-petrivn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n.mdpu.org.ua/" TargetMode="External"/><Relationship Id="rId5" Type="http://schemas.openxmlformats.org/officeDocument/2006/relationships/settings" Target="settings.xml"/><Relationship Id="rId10" Type="http://schemas.openxmlformats.org/officeDocument/2006/relationships/hyperlink" Target="http://www.nbuv.gov.ua/" TargetMode="External"/><Relationship Id="rId4" Type="http://schemas.microsoft.com/office/2007/relationships/stylesWithEffects" Target="stylesWithEffects.xml"/><Relationship Id="rId9" Type="http://schemas.openxmlformats.org/officeDocument/2006/relationships/hyperlink" Target="http://chl.kie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86E92-26C1-4DCE-B816-32A1DCFB8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25</Pages>
  <Words>6868</Words>
  <Characters>39148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павленко</dc:creator>
  <cp:keywords/>
  <dc:description/>
  <cp:lastModifiedBy>Админ</cp:lastModifiedBy>
  <cp:revision>26</cp:revision>
  <dcterms:created xsi:type="dcterms:W3CDTF">2020-09-07T06:53:00Z</dcterms:created>
  <dcterms:modified xsi:type="dcterms:W3CDTF">2020-09-27T16:54:00Z</dcterms:modified>
</cp:coreProperties>
</file>