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609" w:rsidRPr="003664C6" w:rsidRDefault="00640609" w:rsidP="007E6C38">
      <w:pPr>
        <w:rPr>
          <w:b/>
          <w:caps/>
          <w:lang w:val="uk-UA"/>
        </w:rPr>
      </w:pPr>
    </w:p>
    <w:p w:rsidR="00640609" w:rsidRPr="003664C6" w:rsidRDefault="00640609" w:rsidP="007E6C38">
      <w:pPr>
        <w:jc w:val="center"/>
        <w:rPr>
          <w:b/>
          <w:i/>
          <w:caps/>
          <w:lang w:val="uk-UA"/>
        </w:rPr>
      </w:pPr>
      <w:r w:rsidRPr="003664C6">
        <w:rPr>
          <w:b/>
          <w:i/>
          <w:caps/>
          <w:lang w:val="uk-UA"/>
        </w:rPr>
        <w:t xml:space="preserve">Мелітопольський державний педагогічний університет </w:t>
      </w:r>
    </w:p>
    <w:p w:rsidR="00640609" w:rsidRPr="003664C6" w:rsidRDefault="00640609" w:rsidP="007E6C38">
      <w:pPr>
        <w:jc w:val="center"/>
        <w:rPr>
          <w:b/>
          <w:i/>
          <w:caps/>
          <w:color w:val="000000"/>
          <w:lang w:val="uk-UA"/>
        </w:rPr>
      </w:pPr>
      <w:r w:rsidRPr="003664C6">
        <w:rPr>
          <w:b/>
          <w:i/>
          <w:caps/>
          <w:lang w:val="uk-UA"/>
        </w:rPr>
        <w:t>імені Богдана Хмельницького</w:t>
      </w:r>
      <w:r w:rsidRPr="003664C6">
        <w:rPr>
          <w:b/>
          <w:i/>
          <w:caps/>
          <w:color w:val="000000"/>
          <w:lang w:val="uk-UA"/>
        </w:rPr>
        <w:t xml:space="preserve"> </w:t>
      </w:r>
    </w:p>
    <w:p w:rsidR="00640609" w:rsidRPr="003664C6" w:rsidRDefault="00640609" w:rsidP="007E6C38">
      <w:pPr>
        <w:jc w:val="center"/>
        <w:rPr>
          <w:b/>
          <w:i/>
          <w:caps/>
          <w:lang w:val="uk-UA"/>
        </w:rPr>
      </w:pPr>
      <w:r w:rsidRPr="003664C6">
        <w:rPr>
          <w:b/>
          <w:i/>
          <w:caps/>
          <w:lang w:val="uk-UA"/>
        </w:rPr>
        <w:t>ФІЛОЛОГІЧНИЙ факультет</w:t>
      </w:r>
    </w:p>
    <w:p w:rsidR="00640609" w:rsidRPr="003664C6" w:rsidRDefault="00640609" w:rsidP="007E6C38">
      <w:pPr>
        <w:jc w:val="center"/>
        <w:rPr>
          <w:b/>
          <w:i/>
          <w:caps/>
          <w:lang w:val="uk-UA"/>
        </w:rPr>
      </w:pPr>
      <w:r w:rsidRPr="003664C6">
        <w:rPr>
          <w:b/>
          <w:i/>
        </w:rPr>
        <w:t>к</w:t>
      </w:r>
      <w:r w:rsidRPr="003664C6">
        <w:rPr>
          <w:b/>
          <w:i/>
          <w:lang w:val="uk-UA"/>
        </w:rPr>
        <w:t xml:space="preserve">афедра </w:t>
      </w:r>
      <w:r w:rsidR="009553C4" w:rsidRPr="003664C6">
        <w:rPr>
          <w:b/>
          <w:i/>
          <w:lang w:val="uk-UA"/>
        </w:rPr>
        <w:t>української і зарубіжної літератури</w:t>
      </w:r>
    </w:p>
    <w:tbl>
      <w:tblPr>
        <w:tblW w:w="10774" w:type="dxa"/>
        <w:tblInd w:w="-861" w:type="dxa"/>
        <w:tblLayout w:type="fixed"/>
        <w:tblCellMar>
          <w:top w:w="15" w:type="dxa"/>
          <w:left w:w="15" w:type="dxa"/>
          <w:bottom w:w="15" w:type="dxa"/>
          <w:right w:w="15" w:type="dxa"/>
        </w:tblCellMar>
        <w:tblLook w:val="0000" w:firstRow="0" w:lastRow="0" w:firstColumn="0" w:lastColumn="0" w:noHBand="0" w:noVBand="0"/>
      </w:tblPr>
      <w:tblGrid>
        <w:gridCol w:w="5234"/>
        <w:gridCol w:w="5540"/>
      </w:tblGrid>
      <w:tr w:rsidR="00640609" w:rsidRPr="003664C6"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b/>
                <w:i/>
                <w:color w:val="000000"/>
                <w:lang w:val="uk-UA"/>
              </w:rPr>
            </w:pPr>
            <w:r w:rsidRPr="003664C6">
              <w:rPr>
                <w:b/>
                <w:i/>
                <w:color w:val="000000"/>
                <w:lang w:val="uk-UA"/>
              </w:rPr>
              <w:t>Назва курсу</w:t>
            </w:r>
          </w:p>
          <w:p w:rsidR="00640609" w:rsidRPr="003664C6" w:rsidRDefault="00640609" w:rsidP="007E6C38">
            <w:pPr>
              <w:rPr>
                <w:i/>
                <w:color w:val="000000"/>
                <w:lang w:val="uk-UA"/>
              </w:rPr>
            </w:pPr>
            <w:r w:rsidRPr="003664C6">
              <w:rPr>
                <w:i/>
                <w:color w:val="000000"/>
                <w:lang w:val="uk-UA"/>
              </w:rPr>
              <w:t xml:space="preserve">Нормативний/вибірковий </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35C92" w:rsidRPr="003664C6" w:rsidRDefault="00E35C92" w:rsidP="007E6C38">
            <w:pPr>
              <w:jc w:val="both"/>
              <w:rPr>
                <w:i/>
                <w:lang w:val="uk-UA"/>
              </w:rPr>
            </w:pPr>
            <w:r w:rsidRPr="003664C6">
              <w:rPr>
                <w:i/>
                <w:lang w:val="uk-UA"/>
              </w:rPr>
              <w:t>Методика навчання англійської та німецької мов і зарубіжної літератури на старшому етапі в закладах середньої освіти</w:t>
            </w:r>
          </w:p>
          <w:p w:rsidR="000A7B50" w:rsidRPr="003664C6" w:rsidRDefault="00E35C92" w:rsidP="007E6C38">
            <w:pPr>
              <w:jc w:val="both"/>
              <w:rPr>
                <w:i/>
                <w:lang w:val="uk-UA"/>
              </w:rPr>
            </w:pPr>
            <w:r w:rsidRPr="003664C6">
              <w:rPr>
                <w:i/>
                <w:lang w:val="uk-UA"/>
              </w:rPr>
              <w:t xml:space="preserve">М 1 </w:t>
            </w:r>
            <w:r w:rsidR="000A7B50" w:rsidRPr="003664C6">
              <w:rPr>
                <w:i/>
                <w:lang w:val="uk-UA"/>
              </w:rPr>
              <w:t>Методика навчання  зарубіжної літератури</w:t>
            </w:r>
            <w:r w:rsidRPr="003664C6">
              <w:rPr>
                <w:i/>
                <w:lang w:val="uk-UA"/>
              </w:rPr>
              <w:t xml:space="preserve"> на старшому етапі в закладах середньої освіти</w:t>
            </w:r>
          </w:p>
          <w:p w:rsidR="00640609" w:rsidRPr="003664C6" w:rsidRDefault="009553C4" w:rsidP="007E6C38">
            <w:pPr>
              <w:jc w:val="both"/>
              <w:rPr>
                <w:i/>
                <w:lang w:val="uk-UA"/>
              </w:rPr>
            </w:pPr>
            <w:r w:rsidRPr="003664C6">
              <w:rPr>
                <w:i/>
                <w:lang w:val="uk-UA"/>
              </w:rPr>
              <w:t>нормативна</w:t>
            </w:r>
          </w:p>
        </w:tc>
      </w:tr>
      <w:tr w:rsidR="00640609" w:rsidRPr="003664C6"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b/>
                <w:i/>
                <w:color w:val="000000"/>
                <w:lang w:val="uk-UA"/>
              </w:rPr>
            </w:pPr>
            <w:r w:rsidRPr="003664C6">
              <w:rPr>
                <w:b/>
                <w:i/>
                <w:color w:val="000000"/>
                <w:lang w:val="uk-UA"/>
              </w:rPr>
              <w:t xml:space="preserve">Ступінь освіти </w:t>
            </w:r>
            <w:r w:rsidRPr="003664C6">
              <w:rPr>
                <w:i/>
                <w:color w:val="000000"/>
                <w:lang w:val="uk-UA"/>
              </w:rPr>
              <w:t>Бакалавр/магістр/доктор філософії</w:t>
            </w:r>
            <w:r w:rsidRPr="003664C6">
              <w:rPr>
                <w:b/>
                <w:i/>
                <w:color w:val="000000"/>
                <w:lang w:val="uk-UA"/>
              </w:rPr>
              <w:t xml:space="preserve"> </w:t>
            </w:r>
          </w:p>
          <w:p w:rsidR="00640609" w:rsidRPr="003664C6" w:rsidRDefault="00640609" w:rsidP="007E6C38">
            <w:pPr>
              <w:rPr>
                <w:b/>
                <w:i/>
                <w:color w:val="000000"/>
                <w:lang w:val="uk-UA"/>
              </w:rPr>
            </w:pPr>
            <w:r w:rsidRPr="003664C6">
              <w:rPr>
                <w:b/>
                <w:i/>
                <w:color w:val="000000"/>
                <w:lang w:val="uk-UA"/>
              </w:rPr>
              <w:t>Освітня програма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35C92" w:rsidRPr="003664C6" w:rsidRDefault="00E35C92" w:rsidP="007E6C38">
            <w:pPr>
              <w:tabs>
                <w:tab w:val="left" w:pos="9623"/>
              </w:tabs>
              <w:jc w:val="both"/>
              <w:rPr>
                <w:i/>
                <w:lang w:val="uk-UA"/>
              </w:rPr>
            </w:pPr>
            <w:r w:rsidRPr="003664C6">
              <w:rPr>
                <w:i/>
                <w:color w:val="000000"/>
                <w:lang w:val="uk-UA"/>
              </w:rPr>
              <w:t>Магістр</w:t>
            </w:r>
            <w:r w:rsidRPr="003664C6">
              <w:rPr>
                <w:i/>
                <w:lang w:val="uk-UA"/>
              </w:rPr>
              <w:t xml:space="preserve"> (другий магістерський)</w:t>
            </w:r>
          </w:p>
          <w:p w:rsidR="00F2117A" w:rsidRPr="003664C6" w:rsidRDefault="00F2117A" w:rsidP="007E6C38">
            <w:pPr>
              <w:tabs>
                <w:tab w:val="left" w:pos="9623"/>
              </w:tabs>
              <w:jc w:val="both"/>
              <w:rPr>
                <w:i/>
                <w:lang w:val="uk-UA"/>
              </w:rPr>
            </w:pPr>
            <w:r w:rsidRPr="003664C6">
              <w:rPr>
                <w:i/>
                <w:lang w:val="uk-UA"/>
              </w:rPr>
              <w:t>освітня програма</w:t>
            </w:r>
          </w:p>
          <w:p w:rsidR="000A7B50" w:rsidRPr="003664C6" w:rsidRDefault="00E35C92" w:rsidP="00E57649">
            <w:pPr>
              <w:pBdr>
                <w:top w:val="nil"/>
                <w:left w:val="nil"/>
                <w:bottom w:val="nil"/>
                <w:right w:val="nil"/>
                <w:between w:val="nil"/>
              </w:pBdr>
              <w:rPr>
                <w:i/>
                <w:lang w:val="uk-UA"/>
              </w:rPr>
            </w:pPr>
            <w:bookmarkStart w:id="0" w:name="_GoBack"/>
            <w:bookmarkEnd w:id="0"/>
            <w:r w:rsidRPr="00073D05">
              <w:rPr>
                <w:i/>
              </w:rPr>
              <w:t>014.021</w:t>
            </w:r>
            <w:r w:rsidR="000A7B50" w:rsidRPr="00073D05">
              <w:rPr>
                <w:i/>
              </w:rPr>
              <w:t xml:space="preserve"> Середня освіта. </w:t>
            </w:r>
            <w:r w:rsidR="007E64BE" w:rsidRPr="00073D05">
              <w:rPr>
                <w:i/>
                <w:lang w:val="uk-UA"/>
              </w:rPr>
              <w:t>М</w:t>
            </w:r>
            <w:r w:rsidR="000A7B50" w:rsidRPr="00073D05">
              <w:rPr>
                <w:i/>
              </w:rPr>
              <w:t>ова і література</w:t>
            </w:r>
            <w:r w:rsidR="00355A80" w:rsidRPr="003664C6">
              <w:rPr>
                <w:i/>
              </w:rPr>
              <w:t xml:space="preserve"> </w:t>
            </w:r>
            <w:r w:rsidR="007E64BE" w:rsidRPr="003664C6">
              <w:rPr>
                <w:i/>
                <w:lang w:val="uk-UA"/>
              </w:rPr>
              <w:t>(англійська, німецька), перша – англійська</w:t>
            </w:r>
          </w:p>
        </w:tc>
      </w:tr>
      <w:tr w:rsidR="00640609" w:rsidRPr="003664C6"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b/>
                <w:i/>
                <w:color w:val="000000"/>
                <w:lang w:val="uk-UA"/>
              </w:rPr>
            </w:pPr>
            <w:r w:rsidRPr="003664C6">
              <w:rPr>
                <w:b/>
                <w:i/>
                <w:color w:val="000000"/>
                <w:lang w:val="uk-UA"/>
              </w:rPr>
              <w:t>Рік викладання/ Семестр/ Курс (</w:t>
            </w:r>
            <w:r w:rsidRPr="003664C6">
              <w:rPr>
                <w:i/>
                <w:color w:val="000000"/>
                <w:lang w:val="uk-UA"/>
              </w:rPr>
              <w:t>рік навчання)</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640609" w:rsidP="00E35C92">
            <w:pPr>
              <w:tabs>
                <w:tab w:val="left" w:pos="9623"/>
              </w:tabs>
              <w:jc w:val="both"/>
              <w:rPr>
                <w:i/>
                <w:lang w:val="uk-UA"/>
              </w:rPr>
            </w:pPr>
            <w:r w:rsidRPr="003664C6">
              <w:rPr>
                <w:i/>
                <w:lang w:val="uk-UA"/>
              </w:rPr>
              <w:t xml:space="preserve">2020-2021/ </w:t>
            </w:r>
            <w:r w:rsidR="00E35C92" w:rsidRPr="003664C6">
              <w:rPr>
                <w:i/>
                <w:lang w:val="uk-UA"/>
              </w:rPr>
              <w:t>1</w:t>
            </w:r>
            <w:r w:rsidR="000A7B50" w:rsidRPr="003664C6">
              <w:rPr>
                <w:i/>
                <w:lang w:val="uk-UA"/>
              </w:rPr>
              <w:t xml:space="preserve"> семестр / </w:t>
            </w:r>
            <w:r w:rsidR="00E35C92" w:rsidRPr="003664C6">
              <w:rPr>
                <w:i/>
                <w:lang w:val="uk-UA"/>
              </w:rPr>
              <w:t>М 110–ф</w:t>
            </w:r>
          </w:p>
        </w:tc>
      </w:tr>
      <w:tr w:rsidR="00640609" w:rsidRPr="003664C6" w:rsidTr="00DC2592">
        <w:trPr>
          <w:trHeight w:val="36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Викладач</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0A7B50" w:rsidP="007E6C38">
            <w:pPr>
              <w:jc w:val="both"/>
              <w:rPr>
                <w:i/>
                <w:color w:val="000000"/>
                <w:lang w:val="uk-UA"/>
              </w:rPr>
            </w:pPr>
            <w:r w:rsidRPr="003664C6">
              <w:rPr>
                <w:i/>
                <w:color w:val="000000"/>
                <w:lang w:val="uk-UA"/>
              </w:rPr>
              <w:t>Копєйцева Людмила Петрівна</w:t>
            </w:r>
          </w:p>
        </w:tc>
      </w:tr>
      <w:tr w:rsidR="00640609" w:rsidRPr="00073D05" w:rsidTr="00DC2592">
        <w:trPr>
          <w:trHeight w:val="6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Профайл викладача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25DCB" w:rsidRPr="003664C6" w:rsidRDefault="00073D05" w:rsidP="007E6C38">
            <w:pPr>
              <w:pBdr>
                <w:top w:val="nil"/>
                <w:left w:val="nil"/>
                <w:bottom w:val="nil"/>
                <w:right w:val="nil"/>
                <w:between w:val="nil"/>
              </w:pBdr>
              <w:rPr>
                <w:i/>
                <w:lang w:val="uk-UA"/>
              </w:rPr>
            </w:pPr>
            <w:hyperlink r:id="rId7" w:history="1">
              <w:r w:rsidR="00625DCB" w:rsidRPr="003664C6">
                <w:rPr>
                  <w:rStyle w:val="a4"/>
                  <w:i/>
                </w:rPr>
                <w:t>http</w:t>
              </w:r>
              <w:r w:rsidR="00625DCB" w:rsidRPr="003664C6">
                <w:rPr>
                  <w:rStyle w:val="a4"/>
                  <w:i/>
                  <w:lang w:val="uk-UA"/>
                </w:rPr>
                <w:t>://</w:t>
              </w:r>
              <w:r w:rsidR="00625DCB" w:rsidRPr="003664C6">
                <w:rPr>
                  <w:rStyle w:val="a4"/>
                  <w:i/>
                </w:rPr>
                <w:t>filolog</w:t>
              </w:r>
              <w:r w:rsidR="00625DCB" w:rsidRPr="003664C6">
                <w:rPr>
                  <w:rStyle w:val="a4"/>
                  <w:i/>
                  <w:lang w:val="uk-UA"/>
                </w:rPr>
                <w:t>.</w:t>
              </w:r>
              <w:r w:rsidR="00625DCB" w:rsidRPr="003664C6">
                <w:rPr>
                  <w:rStyle w:val="a4"/>
                  <w:i/>
                </w:rPr>
                <w:t>mdpu</w:t>
              </w:r>
              <w:r w:rsidR="00625DCB" w:rsidRPr="003664C6">
                <w:rPr>
                  <w:rStyle w:val="a4"/>
                  <w:i/>
                  <w:lang w:val="uk-UA"/>
                </w:rPr>
                <w:t>.</w:t>
              </w:r>
              <w:r w:rsidR="00625DCB" w:rsidRPr="003664C6">
                <w:rPr>
                  <w:rStyle w:val="a4"/>
                  <w:i/>
                </w:rPr>
                <w:t>org</w:t>
              </w:r>
              <w:r w:rsidR="00625DCB" w:rsidRPr="003664C6">
                <w:rPr>
                  <w:rStyle w:val="a4"/>
                  <w:i/>
                  <w:lang w:val="uk-UA"/>
                </w:rPr>
                <w:t>.</w:t>
              </w:r>
              <w:r w:rsidR="00625DCB" w:rsidRPr="003664C6">
                <w:rPr>
                  <w:rStyle w:val="a4"/>
                  <w:i/>
                </w:rPr>
                <w:t>ua</w:t>
              </w:r>
              <w:r w:rsidR="00625DCB" w:rsidRPr="003664C6">
                <w:rPr>
                  <w:rStyle w:val="a4"/>
                  <w:i/>
                  <w:lang w:val="uk-UA"/>
                </w:rPr>
                <w:t>/</w:t>
              </w:r>
              <w:r w:rsidR="00625DCB" w:rsidRPr="003664C6">
                <w:rPr>
                  <w:rStyle w:val="a4"/>
                  <w:i/>
                </w:rPr>
                <w:t>sklad</w:t>
              </w:r>
              <w:r w:rsidR="00625DCB" w:rsidRPr="003664C6">
                <w:rPr>
                  <w:rStyle w:val="a4"/>
                  <w:i/>
                  <w:lang w:val="uk-UA"/>
                </w:rPr>
                <w:t>-</w:t>
              </w:r>
              <w:r w:rsidR="00625DCB" w:rsidRPr="003664C6">
                <w:rPr>
                  <w:rStyle w:val="a4"/>
                  <w:i/>
                </w:rPr>
                <w:t>dekanatu</w:t>
              </w:r>
              <w:r w:rsidR="00625DCB" w:rsidRPr="003664C6">
                <w:rPr>
                  <w:rStyle w:val="a4"/>
                  <w:i/>
                  <w:lang w:val="uk-UA"/>
                </w:rPr>
                <w:t>-</w:t>
              </w:r>
              <w:r w:rsidR="00625DCB" w:rsidRPr="003664C6">
                <w:rPr>
                  <w:rStyle w:val="a4"/>
                  <w:i/>
                </w:rPr>
                <w:t>filologichnogo</w:t>
              </w:r>
              <w:r w:rsidR="00625DCB" w:rsidRPr="003664C6">
                <w:rPr>
                  <w:rStyle w:val="a4"/>
                  <w:i/>
                  <w:lang w:val="uk-UA"/>
                </w:rPr>
                <w:t>-</w:t>
              </w:r>
              <w:r w:rsidR="00625DCB" w:rsidRPr="003664C6">
                <w:rPr>
                  <w:rStyle w:val="a4"/>
                  <w:i/>
                </w:rPr>
                <w:t>fakul</w:t>
              </w:r>
              <w:r w:rsidR="00625DCB" w:rsidRPr="003664C6">
                <w:rPr>
                  <w:rStyle w:val="a4"/>
                  <w:i/>
                  <w:lang w:val="uk-UA"/>
                </w:rPr>
                <w:t>/</w:t>
              </w:r>
              <w:r w:rsidR="00625DCB" w:rsidRPr="003664C6">
                <w:rPr>
                  <w:rStyle w:val="a4"/>
                  <w:i/>
                </w:rPr>
                <w:t>kafedra</w:t>
              </w:r>
              <w:r w:rsidR="00625DCB" w:rsidRPr="003664C6">
                <w:rPr>
                  <w:rStyle w:val="a4"/>
                  <w:i/>
                  <w:lang w:val="uk-UA"/>
                </w:rPr>
                <w:t>-</w:t>
              </w:r>
              <w:r w:rsidR="00625DCB" w:rsidRPr="003664C6">
                <w:rPr>
                  <w:rStyle w:val="a4"/>
                  <w:i/>
                </w:rPr>
                <w:t>ukrayinskoyi</w:t>
              </w:r>
              <w:r w:rsidR="00625DCB" w:rsidRPr="003664C6">
                <w:rPr>
                  <w:rStyle w:val="a4"/>
                  <w:i/>
                  <w:lang w:val="uk-UA"/>
                </w:rPr>
                <w:t>-</w:t>
              </w:r>
              <w:r w:rsidR="00625DCB" w:rsidRPr="003664C6">
                <w:rPr>
                  <w:rStyle w:val="a4"/>
                  <w:i/>
                </w:rPr>
                <w:t>i</w:t>
              </w:r>
              <w:r w:rsidR="00625DCB" w:rsidRPr="003664C6">
                <w:rPr>
                  <w:rStyle w:val="a4"/>
                  <w:i/>
                  <w:lang w:val="uk-UA"/>
                </w:rPr>
                <w:t>-</w:t>
              </w:r>
              <w:r w:rsidR="00625DCB" w:rsidRPr="003664C6">
                <w:rPr>
                  <w:rStyle w:val="a4"/>
                  <w:i/>
                </w:rPr>
                <w:t>zarubizhnoyi</w:t>
              </w:r>
              <w:r w:rsidR="00625DCB" w:rsidRPr="003664C6">
                <w:rPr>
                  <w:rStyle w:val="a4"/>
                  <w:i/>
                  <w:lang w:val="uk-UA"/>
                </w:rPr>
                <w:t>-</w:t>
              </w:r>
              <w:r w:rsidR="00625DCB" w:rsidRPr="003664C6">
                <w:rPr>
                  <w:rStyle w:val="a4"/>
                  <w:i/>
                </w:rPr>
                <w:t>lit</w:t>
              </w:r>
              <w:r w:rsidR="00625DCB" w:rsidRPr="003664C6">
                <w:rPr>
                  <w:rStyle w:val="a4"/>
                  <w:i/>
                  <w:lang w:val="uk-UA"/>
                </w:rPr>
                <w:t>/</w:t>
              </w:r>
              <w:r w:rsidR="00625DCB" w:rsidRPr="003664C6">
                <w:rPr>
                  <w:rStyle w:val="a4"/>
                  <w:i/>
                </w:rPr>
                <w:t>sklad</w:t>
              </w:r>
              <w:r w:rsidR="00625DCB" w:rsidRPr="003664C6">
                <w:rPr>
                  <w:rStyle w:val="a4"/>
                  <w:i/>
                  <w:lang w:val="uk-UA"/>
                </w:rPr>
                <w:t>-</w:t>
              </w:r>
              <w:r w:rsidR="00625DCB" w:rsidRPr="003664C6">
                <w:rPr>
                  <w:rStyle w:val="a4"/>
                  <w:i/>
                </w:rPr>
                <w:t>kafedri</w:t>
              </w:r>
              <w:r w:rsidR="00625DCB" w:rsidRPr="003664C6">
                <w:rPr>
                  <w:rStyle w:val="a4"/>
                  <w:i/>
                  <w:lang w:val="uk-UA"/>
                </w:rPr>
                <w:t>-</w:t>
              </w:r>
              <w:r w:rsidR="00625DCB" w:rsidRPr="003664C6">
                <w:rPr>
                  <w:rStyle w:val="a4"/>
                  <w:i/>
                </w:rPr>
                <w:t>ukrayinskoyi</w:t>
              </w:r>
              <w:r w:rsidR="00625DCB" w:rsidRPr="003664C6">
                <w:rPr>
                  <w:rStyle w:val="a4"/>
                  <w:i/>
                  <w:lang w:val="uk-UA"/>
                </w:rPr>
                <w:t>-</w:t>
              </w:r>
              <w:r w:rsidR="00625DCB" w:rsidRPr="003664C6">
                <w:rPr>
                  <w:rStyle w:val="a4"/>
                  <w:i/>
                </w:rPr>
                <w:t>i</w:t>
              </w:r>
              <w:r w:rsidR="00625DCB" w:rsidRPr="003664C6">
                <w:rPr>
                  <w:rStyle w:val="a4"/>
                  <w:i/>
                  <w:lang w:val="uk-UA"/>
                </w:rPr>
                <w:t>-</w:t>
              </w:r>
              <w:r w:rsidR="00625DCB" w:rsidRPr="003664C6">
                <w:rPr>
                  <w:rStyle w:val="a4"/>
                  <w:i/>
                </w:rPr>
                <w:t>zarubizhn</w:t>
              </w:r>
              <w:r w:rsidR="00625DCB" w:rsidRPr="003664C6">
                <w:rPr>
                  <w:rStyle w:val="a4"/>
                  <w:i/>
                  <w:lang w:val="uk-UA"/>
                </w:rPr>
                <w:t>/</w:t>
              </w:r>
              <w:r w:rsidR="00625DCB" w:rsidRPr="003664C6">
                <w:rPr>
                  <w:rStyle w:val="a4"/>
                  <w:i/>
                </w:rPr>
                <w:t>kopyejtseva</w:t>
              </w:r>
              <w:r w:rsidR="00625DCB" w:rsidRPr="003664C6">
                <w:rPr>
                  <w:rStyle w:val="a4"/>
                  <w:i/>
                  <w:lang w:val="uk-UA"/>
                </w:rPr>
                <w:t>-</w:t>
              </w:r>
              <w:r w:rsidR="00625DCB" w:rsidRPr="003664C6">
                <w:rPr>
                  <w:rStyle w:val="a4"/>
                  <w:i/>
                </w:rPr>
                <w:t>lyudmila</w:t>
              </w:r>
              <w:r w:rsidR="00625DCB" w:rsidRPr="003664C6">
                <w:rPr>
                  <w:rStyle w:val="a4"/>
                  <w:i/>
                  <w:lang w:val="uk-UA"/>
                </w:rPr>
                <w:t>-</w:t>
              </w:r>
              <w:r w:rsidR="00625DCB" w:rsidRPr="003664C6">
                <w:rPr>
                  <w:rStyle w:val="a4"/>
                  <w:i/>
                </w:rPr>
                <w:t>petrivna</w:t>
              </w:r>
              <w:r w:rsidR="00625DCB" w:rsidRPr="003664C6">
                <w:rPr>
                  <w:rStyle w:val="a4"/>
                  <w:i/>
                  <w:lang w:val="uk-UA"/>
                </w:rPr>
                <w:t>/</w:t>
              </w:r>
            </w:hyperlink>
          </w:p>
          <w:p w:rsidR="00640609" w:rsidRPr="003664C6" w:rsidRDefault="00640609" w:rsidP="007E6C38">
            <w:pPr>
              <w:jc w:val="both"/>
              <w:rPr>
                <w:i/>
                <w:lang w:val="uk-UA"/>
              </w:rPr>
            </w:pPr>
          </w:p>
        </w:tc>
      </w:tr>
      <w:tr w:rsidR="00640609" w:rsidRPr="003664C6" w:rsidTr="00DC2592">
        <w:trPr>
          <w:trHeight w:val="3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Контактний тел.</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640609" w:rsidP="007E6C38">
            <w:pPr>
              <w:jc w:val="both"/>
              <w:rPr>
                <w:i/>
                <w:lang w:val="uk-UA"/>
              </w:rPr>
            </w:pPr>
            <w:r w:rsidRPr="003664C6">
              <w:rPr>
                <w:i/>
                <w:shd w:val="clear" w:color="auto" w:fill="FFFFFF"/>
                <w:lang w:val="uk-UA"/>
              </w:rPr>
              <w:t xml:space="preserve">(0619) </w:t>
            </w:r>
            <w:r w:rsidR="000A7B50" w:rsidRPr="003664C6">
              <w:rPr>
                <w:i/>
                <w:shd w:val="clear" w:color="auto" w:fill="FFFFFF"/>
                <w:lang w:val="uk-UA"/>
              </w:rPr>
              <w:t>096 321 22 92</w:t>
            </w:r>
          </w:p>
        </w:tc>
      </w:tr>
      <w:tr w:rsidR="00640609" w:rsidRPr="003664C6" w:rsidTr="00DC2592">
        <w:trPr>
          <w:trHeight w:val="257"/>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E-mail:</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A7B50" w:rsidRPr="003664C6" w:rsidRDefault="000A7B50" w:rsidP="007E6C38">
            <w:pPr>
              <w:pBdr>
                <w:top w:val="nil"/>
                <w:left w:val="nil"/>
                <w:bottom w:val="nil"/>
                <w:right w:val="nil"/>
                <w:between w:val="nil"/>
              </w:pBdr>
              <w:rPr>
                <w:i/>
                <w:lang w:val="en-US"/>
              </w:rPr>
            </w:pPr>
            <w:r w:rsidRPr="003664C6">
              <w:rPr>
                <w:i/>
                <w:color w:val="000000"/>
                <w:lang w:val="en-US"/>
              </w:rPr>
              <w:t>kopeitseva@ukr.net</w:t>
            </w:r>
          </w:p>
          <w:p w:rsidR="00640609" w:rsidRPr="003664C6" w:rsidRDefault="00640609" w:rsidP="007E6C38">
            <w:pPr>
              <w:jc w:val="both"/>
              <w:rPr>
                <w:i/>
                <w:lang w:val="uk-UA"/>
              </w:rPr>
            </w:pPr>
          </w:p>
        </w:tc>
      </w:tr>
      <w:tr w:rsidR="00640609" w:rsidRPr="00073D05" w:rsidTr="00DC2592">
        <w:trPr>
          <w:trHeight w:val="1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Сторінка курсу в ЦОДТ МДПУ ім. Б.Хмельницького</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073D05" w:rsidP="007E6C38">
            <w:pPr>
              <w:jc w:val="both"/>
              <w:rPr>
                <w:i/>
                <w:color w:val="FF00FF"/>
                <w:lang w:val="uk-UA"/>
              </w:rPr>
            </w:pPr>
            <w:hyperlink r:id="rId8" w:history="1">
              <w:r w:rsidR="00E57649" w:rsidRPr="00FA5CEF">
                <w:rPr>
                  <w:rStyle w:val="a4"/>
                </w:rPr>
                <w:t>http</w:t>
              </w:r>
              <w:r w:rsidR="00E57649" w:rsidRPr="00E57649">
                <w:rPr>
                  <w:rStyle w:val="a4"/>
                  <w:lang w:val="uk-UA"/>
                </w:rPr>
                <w:t>://</w:t>
              </w:r>
              <w:r w:rsidR="00E57649" w:rsidRPr="00FA5CEF">
                <w:rPr>
                  <w:rStyle w:val="a4"/>
                </w:rPr>
                <w:t>www</w:t>
              </w:r>
              <w:r w:rsidR="00E57649" w:rsidRPr="00E57649">
                <w:rPr>
                  <w:rStyle w:val="a4"/>
                  <w:lang w:val="uk-UA"/>
                </w:rPr>
                <w:t>.</w:t>
              </w:r>
              <w:r w:rsidR="00E57649" w:rsidRPr="00FA5CEF">
                <w:rPr>
                  <w:rStyle w:val="a4"/>
                </w:rPr>
                <w:t>dfn</w:t>
              </w:r>
              <w:r w:rsidR="00E57649" w:rsidRPr="00E57649">
                <w:rPr>
                  <w:rStyle w:val="a4"/>
                  <w:lang w:val="uk-UA"/>
                </w:rPr>
                <w:t>.</w:t>
              </w:r>
              <w:r w:rsidR="00E57649" w:rsidRPr="00FA5CEF">
                <w:rPr>
                  <w:rStyle w:val="a4"/>
                </w:rPr>
                <w:t>mdpu</w:t>
              </w:r>
              <w:r w:rsidR="00E57649" w:rsidRPr="00E57649">
                <w:rPr>
                  <w:rStyle w:val="a4"/>
                  <w:lang w:val="uk-UA"/>
                </w:rPr>
                <w:t>.</w:t>
              </w:r>
              <w:r w:rsidR="00E57649" w:rsidRPr="00FA5CEF">
                <w:rPr>
                  <w:rStyle w:val="a4"/>
                </w:rPr>
                <w:t>org</w:t>
              </w:r>
              <w:r w:rsidR="00E57649" w:rsidRPr="00E57649">
                <w:rPr>
                  <w:rStyle w:val="a4"/>
                  <w:lang w:val="uk-UA"/>
                </w:rPr>
                <w:t>.</w:t>
              </w:r>
              <w:r w:rsidR="00E57649" w:rsidRPr="00FA5CEF">
                <w:rPr>
                  <w:rStyle w:val="a4"/>
                </w:rPr>
                <w:t>ua</w:t>
              </w:r>
              <w:r w:rsidR="00E57649" w:rsidRPr="00E57649">
                <w:rPr>
                  <w:rStyle w:val="a4"/>
                  <w:lang w:val="uk-UA"/>
                </w:rPr>
                <w:t>/</w:t>
              </w:r>
              <w:r w:rsidR="00E57649" w:rsidRPr="00FA5CEF">
                <w:rPr>
                  <w:rStyle w:val="a4"/>
                </w:rPr>
                <w:t>course</w:t>
              </w:r>
              <w:r w:rsidR="00E57649" w:rsidRPr="00E57649">
                <w:rPr>
                  <w:rStyle w:val="a4"/>
                  <w:lang w:val="uk-UA"/>
                </w:rPr>
                <w:t>/</w:t>
              </w:r>
              <w:r w:rsidR="00E57649" w:rsidRPr="00FA5CEF">
                <w:rPr>
                  <w:rStyle w:val="a4"/>
                </w:rPr>
                <w:t>view</w:t>
              </w:r>
              <w:r w:rsidR="00E57649" w:rsidRPr="00E57649">
                <w:rPr>
                  <w:rStyle w:val="a4"/>
                  <w:lang w:val="uk-UA"/>
                </w:rPr>
                <w:t>.</w:t>
              </w:r>
              <w:r w:rsidR="00E57649" w:rsidRPr="00FA5CEF">
                <w:rPr>
                  <w:rStyle w:val="a4"/>
                </w:rPr>
                <w:t>php</w:t>
              </w:r>
              <w:r w:rsidR="00E57649" w:rsidRPr="00E57649">
                <w:rPr>
                  <w:rStyle w:val="a4"/>
                  <w:lang w:val="uk-UA"/>
                </w:rPr>
                <w:t>?</w:t>
              </w:r>
              <w:r w:rsidR="00E57649" w:rsidRPr="00FA5CEF">
                <w:rPr>
                  <w:rStyle w:val="a4"/>
                </w:rPr>
                <w:t>id</w:t>
              </w:r>
              <w:r w:rsidR="00E57649" w:rsidRPr="00E57649">
                <w:rPr>
                  <w:rStyle w:val="a4"/>
                  <w:lang w:val="uk-UA"/>
                </w:rPr>
                <w:t>=1374</w:t>
              </w:r>
            </w:hyperlink>
          </w:p>
        </w:tc>
      </w:tr>
      <w:tr w:rsidR="00640609" w:rsidRPr="003664C6" w:rsidTr="00DC2592">
        <w:trPr>
          <w:trHeight w:val="7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Консультації</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 xml:space="preserve">Очні консультації: </w:t>
            </w:r>
          </w:p>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 xml:space="preserve">щовівторка, згідно графіку </w:t>
            </w:r>
            <w:r w:rsidR="00AD15AA" w:rsidRPr="003664C6">
              <w:rPr>
                <w:rFonts w:ascii="Times New Roman" w:hAnsi="Times New Roman" w:cs="Times New Roman"/>
                <w:i/>
                <w:sz w:val="24"/>
                <w:szCs w:val="24"/>
                <w:lang w:val="uk-UA"/>
              </w:rPr>
              <w:t xml:space="preserve">самостійної </w:t>
            </w:r>
            <w:r w:rsidRPr="003664C6">
              <w:rPr>
                <w:rFonts w:ascii="Times New Roman" w:hAnsi="Times New Roman" w:cs="Times New Roman"/>
                <w:i/>
                <w:sz w:val="24"/>
                <w:szCs w:val="24"/>
                <w:lang w:val="uk-UA"/>
              </w:rPr>
              <w:t xml:space="preserve">роботи кафедри </w:t>
            </w:r>
            <w:r w:rsidR="002D4E19" w:rsidRPr="003664C6">
              <w:rPr>
                <w:rFonts w:ascii="Times New Roman" w:hAnsi="Times New Roman" w:cs="Times New Roman"/>
                <w:i/>
                <w:sz w:val="24"/>
                <w:szCs w:val="24"/>
                <w:lang w:val="uk-UA"/>
              </w:rPr>
              <w:t>української і зарубіжної літератури</w:t>
            </w:r>
          </w:p>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Онлайн-консультації:</w:t>
            </w:r>
          </w:p>
          <w:p w:rsidR="00640609" w:rsidRPr="003664C6" w:rsidRDefault="00640609" w:rsidP="007E6C38">
            <w:pPr>
              <w:jc w:val="both"/>
              <w:rPr>
                <w:i/>
                <w:color w:val="000000"/>
                <w:lang w:val="uk-UA"/>
              </w:rPr>
            </w:pPr>
            <w:r w:rsidRPr="003664C6">
              <w:rPr>
                <w:i/>
                <w:lang w:val="uk-UA"/>
              </w:rPr>
              <w:t xml:space="preserve">через систему </w:t>
            </w:r>
            <w:r w:rsidRPr="003664C6">
              <w:rPr>
                <w:i/>
                <w:color w:val="000000"/>
                <w:lang w:val="uk-UA"/>
              </w:rPr>
              <w:t>ЦОДТ МДПУ ім. Б.Хмельницького.</w:t>
            </w:r>
          </w:p>
        </w:tc>
      </w:tr>
    </w:tbl>
    <w:p w:rsidR="00F2117A" w:rsidRPr="003664C6" w:rsidRDefault="00F2117A" w:rsidP="007E6C38">
      <w:pPr>
        <w:ind w:firstLine="720"/>
        <w:jc w:val="both"/>
        <w:rPr>
          <w:b/>
          <w:lang w:val="uk-UA"/>
        </w:rPr>
      </w:pPr>
    </w:p>
    <w:p w:rsidR="00F2117A" w:rsidRPr="003664C6" w:rsidRDefault="0095508E" w:rsidP="007E6C38">
      <w:pPr>
        <w:ind w:firstLine="720"/>
        <w:jc w:val="center"/>
        <w:rPr>
          <w:b/>
          <w:i/>
          <w:lang w:val="uk-UA"/>
        </w:rPr>
      </w:pPr>
      <w:r w:rsidRPr="003664C6">
        <w:rPr>
          <w:b/>
          <w:i/>
          <w:lang w:val="uk-UA"/>
        </w:rPr>
        <w:t xml:space="preserve">1. </w:t>
      </w:r>
      <w:r w:rsidR="00625DCB" w:rsidRPr="003664C6">
        <w:rPr>
          <w:b/>
          <w:i/>
          <w:color w:val="000000"/>
          <w:lang w:val="uk-UA"/>
        </w:rPr>
        <w:t>Анотація до курсу</w:t>
      </w:r>
    </w:p>
    <w:p w:rsidR="00E35C92" w:rsidRPr="003664C6" w:rsidRDefault="00625DCB" w:rsidP="00E57649">
      <w:pPr>
        <w:ind w:firstLine="720"/>
        <w:jc w:val="both"/>
        <w:rPr>
          <w:i/>
          <w:lang w:val="uk-UA"/>
        </w:rPr>
      </w:pPr>
      <w:r w:rsidRPr="003664C6">
        <w:rPr>
          <w:i/>
          <w:lang w:val="uk-UA"/>
        </w:rPr>
        <w:t>Навчальна дисципліна «</w:t>
      </w:r>
      <w:r w:rsidR="00E35C92" w:rsidRPr="003664C6">
        <w:rPr>
          <w:i/>
          <w:lang w:val="uk-UA"/>
        </w:rPr>
        <w:t>Методика навчання англійської та німецької мов і зарубіжної літератури на старшому етапі в закладах середньої освіти</w:t>
      </w:r>
      <w:r w:rsidR="007E64BE" w:rsidRPr="003664C6">
        <w:rPr>
          <w:i/>
          <w:lang w:val="uk-UA"/>
        </w:rPr>
        <w:t>»</w:t>
      </w:r>
    </w:p>
    <w:p w:rsidR="00625DCB" w:rsidRPr="003664C6" w:rsidRDefault="00E35C92" w:rsidP="00E57649">
      <w:pPr>
        <w:ind w:firstLine="708"/>
        <w:jc w:val="both"/>
        <w:rPr>
          <w:i/>
          <w:lang w:val="uk-UA"/>
        </w:rPr>
      </w:pPr>
      <w:r w:rsidRPr="003664C6">
        <w:rPr>
          <w:i/>
          <w:lang w:val="uk-UA"/>
        </w:rPr>
        <w:t xml:space="preserve">М 1 </w:t>
      </w:r>
      <w:r w:rsidR="007E64BE" w:rsidRPr="003664C6">
        <w:rPr>
          <w:i/>
          <w:lang w:val="uk-UA"/>
        </w:rPr>
        <w:t>«</w:t>
      </w:r>
      <w:r w:rsidRPr="003664C6">
        <w:rPr>
          <w:i/>
          <w:lang w:val="uk-UA"/>
        </w:rPr>
        <w:t>Методика навчання  зарубіжної літератури на старшому етапі в закладах середньої освіти</w:t>
      </w:r>
      <w:r w:rsidR="007E64BE" w:rsidRPr="003664C6">
        <w:rPr>
          <w:i/>
          <w:lang w:val="uk-UA"/>
        </w:rPr>
        <w:t xml:space="preserve">» </w:t>
      </w:r>
      <w:r w:rsidR="00625DCB" w:rsidRPr="003664C6">
        <w:rPr>
          <w:i/>
          <w:lang w:val="uk-UA"/>
        </w:rPr>
        <w:t>є логічним продовженням курсу педагогіки</w:t>
      </w:r>
      <w:r w:rsidR="00C643D7" w:rsidRPr="003664C6">
        <w:rPr>
          <w:i/>
          <w:lang w:val="uk-UA"/>
        </w:rPr>
        <w:t>, психології</w:t>
      </w:r>
      <w:r w:rsidR="001623D8" w:rsidRPr="003664C6">
        <w:rPr>
          <w:i/>
          <w:lang w:val="uk-UA"/>
        </w:rPr>
        <w:t>, історії зарубіжної літератури</w:t>
      </w:r>
      <w:r w:rsidR="00625DCB" w:rsidRPr="003664C6">
        <w:rPr>
          <w:i/>
          <w:lang w:val="uk-UA"/>
        </w:rPr>
        <w:t xml:space="preserve"> й </w:t>
      </w:r>
      <w:r w:rsidR="00625DCB" w:rsidRPr="003664C6">
        <w:rPr>
          <w:rFonts w:eastAsiaTheme="minorHAnsi"/>
          <w:i/>
          <w:lang w:val="uk-UA"/>
        </w:rPr>
        <w:t xml:space="preserve">передбачає здійснення професійної діяльності та проведення наукового дослідження, підготовку фахівців, які здатні компетентно вирішувати складні завдання інноваційного та дослідницького характеру в галузі літературної освіти або у процесі </w:t>
      </w:r>
      <w:r w:rsidR="00625DCB" w:rsidRPr="003664C6">
        <w:rPr>
          <w:rFonts w:eastAsiaTheme="minorHAnsi"/>
          <w:i/>
          <w:lang w:val="uk-UA"/>
        </w:rPr>
        <w:lastRenderedPageBreak/>
        <w:t>навчання, що передбачає проведення наукових досліджень, формування у студентів необхідних умінь та навичок викладання</w:t>
      </w:r>
      <w:r w:rsidR="00C643D7" w:rsidRPr="003664C6">
        <w:rPr>
          <w:rFonts w:eastAsiaTheme="minorHAnsi"/>
          <w:i/>
          <w:lang w:val="uk-UA"/>
        </w:rPr>
        <w:t xml:space="preserve"> зарубіжної </w:t>
      </w:r>
      <w:r w:rsidR="00625DCB" w:rsidRPr="003664C6">
        <w:rPr>
          <w:rFonts w:eastAsiaTheme="minorHAnsi"/>
          <w:i/>
          <w:lang w:val="uk-UA"/>
        </w:rPr>
        <w:t xml:space="preserve"> літератури у ЗСО на основі здобутих знань.</w:t>
      </w:r>
    </w:p>
    <w:p w:rsidR="00625DCB" w:rsidRPr="003664C6" w:rsidRDefault="00625DCB" w:rsidP="007E6C38">
      <w:pPr>
        <w:autoSpaceDE w:val="0"/>
        <w:autoSpaceDN w:val="0"/>
        <w:adjustRightInd w:val="0"/>
        <w:ind w:firstLine="708"/>
        <w:jc w:val="both"/>
        <w:rPr>
          <w:rFonts w:eastAsiaTheme="minorHAnsi"/>
          <w:i/>
          <w:lang w:val="uk-UA"/>
        </w:rPr>
      </w:pPr>
      <w:r w:rsidRPr="003664C6">
        <w:rPr>
          <w:rFonts w:eastAsiaTheme="minorHAnsi"/>
          <w:i/>
          <w:lang w:val="uk-UA"/>
        </w:rPr>
        <w:t>Реалізація мети даного курсу здійснюється на основі всебічного аналізу теоретичних та практичних здобутків у методиці викладан</w:t>
      </w:r>
      <w:r w:rsidR="001623D8" w:rsidRPr="003664C6">
        <w:rPr>
          <w:rFonts w:eastAsiaTheme="minorHAnsi"/>
          <w:i/>
          <w:lang w:val="uk-UA"/>
        </w:rPr>
        <w:t>ня філологічних дисциплін, гуманітарних дисциплін.</w:t>
      </w:r>
    </w:p>
    <w:p w:rsidR="00660708" w:rsidRPr="003664C6" w:rsidRDefault="00660708" w:rsidP="007E6C38">
      <w:pPr>
        <w:rPr>
          <w:lang w:val="uk-UA"/>
        </w:rPr>
      </w:pPr>
    </w:p>
    <w:p w:rsidR="00660708" w:rsidRPr="003664C6" w:rsidRDefault="00660708" w:rsidP="007E6C38">
      <w:pPr>
        <w:ind w:firstLine="720"/>
        <w:jc w:val="center"/>
        <w:rPr>
          <w:b/>
          <w:i/>
          <w:lang w:val="uk-UA"/>
        </w:rPr>
      </w:pPr>
      <w:r w:rsidRPr="003664C6">
        <w:rPr>
          <w:b/>
          <w:i/>
          <w:lang w:val="uk-UA"/>
        </w:rPr>
        <w:t>2. МЕТА ТА ЗАВДАННЯ  КУРСУ</w:t>
      </w:r>
    </w:p>
    <w:p w:rsidR="00625DCB" w:rsidRPr="003664C6" w:rsidRDefault="00E73BD2" w:rsidP="007E6C38">
      <w:pPr>
        <w:pBdr>
          <w:top w:val="nil"/>
          <w:left w:val="nil"/>
          <w:bottom w:val="nil"/>
          <w:right w:val="nil"/>
          <w:between w:val="nil"/>
        </w:pBdr>
        <w:ind w:firstLine="284"/>
        <w:contextualSpacing/>
        <w:jc w:val="both"/>
        <w:rPr>
          <w:i/>
          <w:color w:val="000000"/>
          <w:lang w:val="uk-UA"/>
        </w:rPr>
      </w:pPr>
      <w:r w:rsidRPr="003664C6">
        <w:rPr>
          <w:i/>
          <w:color w:val="000000"/>
          <w:lang w:val="uk-UA"/>
        </w:rPr>
        <w:t xml:space="preserve">Метою викладання навчальної дисципліни </w:t>
      </w:r>
      <w:r w:rsidRPr="003664C6">
        <w:rPr>
          <w:i/>
          <w:lang w:val="uk-UA"/>
        </w:rPr>
        <w:t>«Методика навчання зарубіжної  літератури</w:t>
      </w:r>
      <w:r w:rsidR="007E64BE" w:rsidRPr="003664C6">
        <w:rPr>
          <w:i/>
          <w:lang w:val="uk-UA"/>
        </w:rPr>
        <w:t xml:space="preserve"> на старшому етапі в закладах середньої освіти</w:t>
      </w:r>
      <w:r w:rsidRPr="003664C6">
        <w:rPr>
          <w:i/>
          <w:lang w:val="uk-UA"/>
        </w:rPr>
        <w:t xml:space="preserve">» є </w:t>
      </w:r>
      <w:r w:rsidR="00625DCB" w:rsidRPr="003664C6">
        <w:rPr>
          <w:i/>
          <w:color w:val="171717" w:themeColor="background2" w:themeShade="1A"/>
          <w:lang w:val="uk-UA"/>
        </w:rPr>
        <w:t xml:space="preserve">формування знань, вмінь та навичок </w:t>
      </w:r>
      <w:r w:rsidR="007E64BE" w:rsidRPr="003664C6">
        <w:rPr>
          <w:i/>
          <w:color w:val="171717" w:themeColor="background2" w:themeShade="1A"/>
          <w:lang w:val="uk-UA"/>
        </w:rPr>
        <w:t xml:space="preserve">здобувачів вищої освіти </w:t>
      </w:r>
      <w:r w:rsidR="00625DCB" w:rsidRPr="003664C6">
        <w:rPr>
          <w:i/>
          <w:color w:val="171717" w:themeColor="background2" w:themeShade="1A"/>
          <w:lang w:val="uk-UA"/>
        </w:rPr>
        <w:t xml:space="preserve">з викладання </w:t>
      </w:r>
      <w:r w:rsidR="00C643D7" w:rsidRPr="003664C6">
        <w:rPr>
          <w:i/>
          <w:color w:val="171717" w:themeColor="background2" w:themeShade="1A"/>
          <w:lang w:val="uk-UA"/>
        </w:rPr>
        <w:t xml:space="preserve">зарубіжної </w:t>
      </w:r>
      <w:r w:rsidR="00625DCB" w:rsidRPr="003664C6">
        <w:rPr>
          <w:i/>
          <w:color w:val="171717" w:themeColor="background2" w:themeShade="1A"/>
          <w:lang w:val="uk-UA"/>
        </w:rPr>
        <w:t>літератури у</w:t>
      </w:r>
      <w:r w:rsidR="007E64BE" w:rsidRPr="003664C6">
        <w:rPr>
          <w:i/>
          <w:color w:val="171717" w:themeColor="background2" w:themeShade="1A"/>
          <w:lang w:val="uk-UA"/>
        </w:rPr>
        <w:t xml:space="preserve"> старшій школі</w:t>
      </w:r>
      <w:r w:rsidR="00625DCB" w:rsidRPr="003664C6">
        <w:rPr>
          <w:i/>
          <w:color w:val="171717" w:themeColor="background2" w:themeShade="1A"/>
          <w:lang w:val="uk-UA"/>
        </w:rPr>
        <w:t xml:space="preserve"> заклад</w:t>
      </w:r>
      <w:r w:rsidR="007E64BE" w:rsidRPr="003664C6">
        <w:rPr>
          <w:i/>
          <w:color w:val="171717" w:themeColor="background2" w:themeShade="1A"/>
          <w:lang w:val="uk-UA"/>
        </w:rPr>
        <w:t>ів</w:t>
      </w:r>
      <w:r w:rsidR="00625DCB" w:rsidRPr="003664C6">
        <w:rPr>
          <w:i/>
          <w:color w:val="171717" w:themeColor="background2" w:themeShade="1A"/>
          <w:lang w:val="uk-UA"/>
        </w:rPr>
        <w:t xml:space="preserve"> середньої освіти; ознайомлення з нормативними документами МОН України щодо вивчення літератури в</w:t>
      </w:r>
      <w:r w:rsidR="007E64BE" w:rsidRPr="003664C6">
        <w:rPr>
          <w:i/>
          <w:color w:val="171717" w:themeColor="background2" w:themeShade="1A"/>
          <w:lang w:val="uk-UA"/>
        </w:rPr>
        <w:t xml:space="preserve"> старшій</w:t>
      </w:r>
      <w:r w:rsidR="00625DCB" w:rsidRPr="003664C6">
        <w:rPr>
          <w:i/>
          <w:color w:val="171717" w:themeColor="background2" w:themeShade="1A"/>
          <w:lang w:val="uk-UA"/>
        </w:rPr>
        <w:t xml:space="preserve"> школі, здійснення аналізу шкільних програм з літератури</w:t>
      </w:r>
      <w:r w:rsidR="007E64BE" w:rsidRPr="003664C6">
        <w:rPr>
          <w:i/>
          <w:color w:val="171717" w:themeColor="background2" w:themeShade="1A"/>
          <w:lang w:val="uk-UA"/>
        </w:rPr>
        <w:t xml:space="preserve"> для 10–11 класів; </w:t>
      </w:r>
      <w:r w:rsidR="00625DCB" w:rsidRPr="003664C6">
        <w:rPr>
          <w:i/>
          <w:color w:val="171717" w:themeColor="background2" w:themeShade="1A"/>
          <w:lang w:val="uk-UA"/>
        </w:rPr>
        <w:t>організація творчої лабораторії вчителя літератури, використання ефективних методів нав</w:t>
      </w:r>
      <w:r w:rsidR="001623D8" w:rsidRPr="003664C6">
        <w:rPr>
          <w:i/>
          <w:color w:val="171717" w:themeColor="background2" w:themeShade="1A"/>
          <w:lang w:val="uk-UA"/>
        </w:rPr>
        <w:t>чання, інноваційних технологій у</w:t>
      </w:r>
      <w:r w:rsidR="00625DCB" w:rsidRPr="003664C6">
        <w:rPr>
          <w:i/>
          <w:color w:val="171717" w:themeColor="background2" w:themeShade="1A"/>
          <w:lang w:val="uk-UA"/>
        </w:rPr>
        <w:t xml:space="preserve"> навчальному процесі, дослідження загальнокультурного та творчого розвитку особистості </w:t>
      </w:r>
      <w:r w:rsidR="001623D8" w:rsidRPr="003664C6">
        <w:rPr>
          <w:i/>
          <w:color w:val="171717" w:themeColor="background2" w:themeShade="1A"/>
          <w:lang w:val="uk-UA"/>
        </w:rPr>
        <w:t>студента/</w:t>
      </w:r>
      <w:r w:rsidR="00625DCB" w:rsidRPr="003664C6">
        <w:rPr>
          <w:i/>
          <w:color w:val="171717" w:themeColor="background2" w:themeShade="1A"/>
          <w:lang w:val="uk-UA"/>
        </w:rPr>
        <w:t>учня.</w:t>
      </w:r>
    </w:p>
    <w:p w:rsidR="00625DCB" w:rsidRPr="003664C6" w:rsidRDefault="00625DCB" w:rsidP="001623D8">
      <w:pPr>
        <w:pBdr>
          <w:top w:val="nil"/>
          <w:left w:val="nil"/>
          <w:bottom w:val="nil"/>
          <w:right w:val="nil"/>
          <w:between w:val="nil"/>
        </w:pBdr>
        <w:ind w:firstLine="284"/>
        <w:contextualSpacing/>
        <w:jc w:val="both"/>
        <w:rPr>
          <w:i/>
          <w:color w:val="000000"/>
        </w:rPr>
      </w:pPr>
      <w:r w:rsidRPr="003664C6">
        <w:rPr>
          <w:i/>
          <w:color w:val="000000"/>
        </w:rPr>
        <w:t xml:space="preserve">Основними завданнями навчальної дисципліни </w:t>
      </w:r>
      <w:r w:rsidR="007E64BE" w:rsidRPr="003664C6">
        <w:rPr>
          <w:i/>
          <w:lang w:val="uk-UA"/>
        </w:rPr>
        <w:t>«Методика навчання зарубіжної  літератури на старшому етапі в закладах середньої освіти»</w:t>
      </w:r>
      <w:proofErr w:type="gramStart"/>
      <w:r w:rsidR="007E64BE" w:rsidRPr="003664C6">
        <w:rPr>
          <w:i/>
          <w:lang w:val="uk-UA"/>
        </w:rPr>
        <w:t xml:space="preserve"> </w:t>
      </w:r>
      <w:r w:rsidRPr="003664C6">
        <w:rPr>
          <w:i/>
          <w:color w:val="000000"/>
        </w:rPr>
        <w:t>є:</w:t>
      </w:r>
      <w:proofErr w:type="gramEnd"/>
    </w:p>
    <w:p w:rsidR="00625DCB" w:rsidRPr="003664C6" w:rsidRDefault="00625DCB" w:rsidP="00DE7927">
      <w:pPr>
        <w:pStyle w:val="ListParagraph1"/>
        <w:numPr>
          <w:ilvl w:val="0"/>
          <w:numId w:val="1"/>
        </w:numPr>
        <w:ind w:left="0"/>
        <w:jc w:val="both"/>
        <w:rPr>
          <w:i/>
          <w:lang w:val="uk-UA"/>
        </w:rPr>
      </w:pPr>
      <w:r w:rsidRPr="003664C6">
        <w:rPr>
          <w:i/>
          <w:lang w:val="uk-UA"/>
        </w:rPr>
        <w:t>володі</w:t>
      </w:r>
      <w:r w:rsidR="00C643D7" w:rsidRPr="003664C6">
        <w:rPr>
          <w:i/>
          <w:lang w:val="uk-UA"/>
        </w:rPr>
        <w:t>ння</w:t>
      </w:r>
      <w:r w:rsidRPr="003664C6">
        <w:rPr>
          <w:i/>
          <w:lang w:val="uk-UA"/>
        </w:rPr>
        <w:t xml:space="preserve"> методологічними і теоретичними основами філологічних наук, методик навчання літератури, базовими знаннями з української мови, теорії та історії </w:t>
      </w:r>
      <w:r w:rsidR="00C643D7" w:rsidRPr="003664C6">
        <w:rPr>
          <w:i/>
          <w:lang w:val="uk-UA"/>
        </w:rPr>
        <w:t xml:space="preserve">зарубіжної </w:t>
      </w:r>
      <w:r w:rsidRPr="003664C6">
        <w:rPr>
          <w:i/>
          <w:lang w:val="uk-UA"/>
        </w:rPr>
        <w:t>літератури, методик викладання літератури;</w:t>
      </w:r>
    </w:p>
    <w:p w:rsidR="00625DCB" w:rsidRPr="003664C6" w:rsidRDefault="00C643D7" w:rsidP="00DE7927">
      <w:pPr>
        <w:pStyle w:val="a3"/>
        <w:numPr>
          <w:ilvl w:val="0"/>
          <w:numId w:val="1"/>
        </w:numPr>
        <w:ind w:left="0"/>
        <w:jc w:val="both"/>
        <w:rPr>
          <w:i/>
        </w:rPr>
      </w:pPr>
      <w:r w:rsidRPr="003664C6">
        <w:rPr>
          <w:bCs/>
          <w:i/>
        </w:rPr>
        <w:t>умі</w:t>
      </w:r>
      <w:r w:rsidRPr="003664C6">
        <w:rPr>
          <w:bCs/>
          <w:i/>
          <w:lang w:val="uk-UA"/>
        </w:rPr>
        <w:t>ння</w:t>
      </w:r>
      <w:r w:rsidR="00625DCB" w:rsidRPr="003664C6">
        <w:rPr>
          <w:b/>
          <w:i/>
        </w:rPr>
        <w:t xml:space="preserve"> </w:t>
      </w:r>
      <w:r w:rsidR="00625DCB" w:rsidRPr="003664C6">
        <w:rPr>
          <w:i/>
        </w:rPr>
        <w:t xml:space="preserve">використовувати науковий апарат для засвоєння теоретичних основ </w:t>
      </w:r>
      <w:r w:rsidRPr="003664C6">
        <w:rPr>
          <w:i/>
          <w:lang w:val="uk-UA"/>
        </w:rPr>
        <w:t xml:space="preserve">зарубіжної </w:t>
      </w:r>
      <w:r w:rsidRPr="003664C6">
        <w:rPr>
          <w:i/>
        </w:rPr>
        <w:t>літератури</w:t>
      </w:r>
      <w:r w:rsidRPr="003664C6">
        <w:rPr>
          <w:i/>
          <w:lang w:val="uk-UA"/>
        </w:rPr>
        <w:t xml:space="preserve"> та </w:t>
      </w:r>
      <w:r w:rsidR="00625DCB" w:rsidRPr="003664C6">
        <w:rPr>
          <w:i/>
        </w:rPr>
        <w:t xml:space="preserve"> методик</w:t>
      </w:r>
      <w:r w:rsidRPr="003664C6">
        <w:rPr>
          <w:i/>
          <w:lang w:val="uk-UA"/>
        </w:rPr>
        <w:t>и</w:t>
      </w:r>
      <w:r w:rsidR="00625DCB" w:rsidRPr="003664C6">
        <w:rPr>
          <w:i/>
        </w:rPr>
        <w:t xml:space="preserve"> </w:t>
      </w:r>
      <w:r w:rsidRPr="003664C6">
        <w:rPr>
          <w:i/>
          <w:lang w:val="uk-UA"/>
        </w:rPr>
        <w:t xml:space="preserve">її </w:t>
      </w:r>
      <w:r w:rsidR="00625DCB" w:rsidRPr="003664C6">
        <w:rPr>
          <w:i/>
        </w:rPr>
        <w:t>викладання</w:t>
      </w:r>
      <w:r w:rsidR="001623D8" w:rsidRPr="003664C6">
        <w:rPr>
          <w:i/>
          <w:lang w:val="uk-UA"/>
        </w:rPr>
        <w:t xml:space="preserve"> у ЗСО</w:t>
      </w:r>
      <w:r w:rsidR="00625DCB" w:rsidRPr="003664C6">
        <w:rPr>
          <w:i/>
        </w:rPr>
        <w:t>;</w:t>
      </w:r>
    </w:p>
    <w:p w:rsidR="00625DCB" w:rsidRPr="003664C6" w:rsidRDefault="00625DCB" w:rsidP="00DE7927">
      <w:pPr>
        <w:pStyle w:val="ListParagraph1"/>
        <w:numPr>
          <w:ilvl w:val="0"/>
          <w:numId w:val="1"/>
        </w:numPr>
        <w:ind w:left="0"/>
        <w:jc w:val="both"/>
        <w:rPr>
          <w:i/>
          <w:lang w:val="uk-UA"/>
        </w:rPr>
      </w:pPr>
      <w:r w:rsidRPr="003664C6">
        <w:rPr>
          <w:i/>
          <w:lang w:val="uk-UA"/>
        </w:rPr>
        <w:t>орієнтува</w:t>
      </w:r>
      <w:r w:rsidR="00C643D7" w:rsidRPr="003664C6">
        <w:rPr>
          <w:i/>
          <w:lang w:val="uk-UA"/>
        </w:rPr>
        <w:t>ння</w:t>
      </w:r>
      <w:r w:rsidRPr="003664C6">
        <w:rPr>
          <w:i/>
          <w:lang w:val="uk-UA"/>
        </w:rPr>
        <w:t xml:space="preserve"> в основних тенденціях, що визначають сучасний стан літературної освіти в закладах середньої освіти, проєктува</w:t>
      </w:r>
      <w:r w:rsidR="00C643D7" w:rsidRPr="003664C6">
        <w:rPr>
          <w:i/>
          <w:lang w:val="uk-UA"/>
        </w:rPr>
        <w:t>ння педагогічної діяльності</w:t>
      </w:r>
      <w:r w:rsidRPr="003664C6">
        <w:rPr>
          <w:i/>
          <w:lang w:val="uk-UA"/>
        </w:rPr>
        <w:t xml:space="preserve">; </w:t>
      </w:r>
    </w:p>
    <w:p w:rsidR="00625DCB" w:rsidRPr="003664C6" w:rsidRDefault="00625DCB" w:rsidP="00DE7927">
      <w:pPr>
        <w:pStyle w:val="ListParagraph1"/>
        <w:numPr>
          <w:ilvl w:val="0"/>
          <w:numId w:val="1"/>
        </w:numPr>
        <w:ind w:left="0"/>
        <w:jc w:val="both"/>
        <w:rPr>
          <w:i/>
          <w:lang w:val="uk-UA"/>
        </w:rPr>
      </w:pPr>
      <w:r w:rsidRPr="003664C6">
        <w:rPr>
          <w:i/>
          <w:lang w:val="uk-UA"/>
        </w:rPr>
        <w:t>керува</w:t>
      </w:r>
      <w:r w:rsidR="00C643D7" w:rsidRPr="003664C6">
        <w:rPr>
          <w:i/>
          <w:lang w:val="uk-UA"/>
        </w:rPr>
        <w:t xml:space="preserve">ння </w:t>
      </w:r>
      <w:r w:rsidRPr="003664C6">
        <w:rPr>
          <w:i/>
          <w:lang w:val="uk-UA"/>
        </w:rPr>
        <w:t xml:space="preserve">пізнавальною діяльністю учнів, </w:t>
      </w:r>
      <w:r w:rsidR="00C643D7" w:rsidRPr="003664C6">
        <w:rPr>
          <w:i/>
          <w:lang w:val="uk-UA"/>
        </w:rPr>
        <w:t>застосування найбільш ефективних способів впливу на школярів, урахування їх вікових і психологічних особливостей,</w:t>
      </w:r>
      <w:r w:rsidRPr="003664C6">
        <w:rPr>
          <w:i/>
          <w:lang w:val="uk-UA"/>
        </w:rPr>
        <w:t xml:space="preserve"> створ</w:t>
      </w:r>
      <w:r w:rsidR="00C643D7" w:rsidRPr="003664C6">
        <w:rPr>
          <w:i/>
          <w:lang w:val="uk-UA"/>
        </w:rPr>
        <w:t>ення</w:t>
      </w:r>
      <w:r w:rsidRPr="003664C6">
        <w:rPr>
          <w:i/>
          <w:lang w:val="uk-UA"/>
        </w:rPr>
        <w:t xml:space="preserve"> згуртов</w:t>
      </w:r>
      <w:r w:rsidR="00C643D7" w:rsidRPr="003664C6">
        <w:rPr>
          <w:i/>
          <w:lang w:val="uk-UA"/>
        </w:rPr>
        <w:t xml:space="preserve">аного </w:t>
      </w:r>
      <w:r w:rsidRPr="003664C6">
        <w:rPr>
          <w:i/>
          <w:lang w:val="uk-UA"/>
        </w:rPr>
        <w:t>колектив</w:t>
      </w:r>
      <w:r w:rsidR="00C643D7" w:rsidRPr="003664C6">
        <w:rPr>
          <w:i/>
          <w:lang w:val="uk-UA"/>
        </w:rPr>
        <w:t>у</w:t>
      </w:r>
      <w:r w:rsidRPr="003664C6">
        <w:rPr>
          <w:i/>
          <w:lang w:val="uk-UA"/>
        </w:rPr>
        <w:t xml:space="preserve"> з метою вирішення освітніх завдань; </w:t>
      </w:r>
    </w:p>
    <w:p w:rsidR="00625DCB" w:rsidRPr="003664C6" w:rsidRDefault="00625DCB" w:rsidP="00DE7927">
      <w:pPr>
        <w:pStyle w:val="ListParagraph1"/>
        <w:numPr>
          <w:ilvl w:val="0"/>
          <w:numId w:val="1"/>
        </w:numPr>
        <w:ind w:left="0"/>
        <w:jc w:val="both"/>
        <w:rPr>
          <w:i/>
          <w:lang w:val="uk-UA"/>
        </w:rPr>
      </w:pPr>
      <w:r w:rsidRPr="003664C6">
        <w:rPr>
          <w:i/>
          <w:lang w:val="uk-UA"/>
        </w:rPr>
        <w:t>умі</w:t>
      </w:r>
      <w:r w:rsidR="00C643D7" w:rsidRPr="003664C6">
        <w:rPr>
          <w:i/>
          <w:lang w:val="uk-UA"/>
        </w:rPr>
        <w:t>ння</w:t>
      </w:r>
      <w:r w:rsidRPr="003664C6">
        <w:rPr>
          <w:i/>
          <w:lang w:val="uk-UA"/>
        </w:rPr>
        <w:t xml:space="preserve"> виконувати власне дослідження (проєкт), узагальн</w:t>
      </w:r>
      <w:r w:rsidR="00C643D7" w:rsidRPr="003664C6">
        <w:rPr>
          <w:i/>
          <w:lang w:val="uk-UA"/>
        </w:rPr>
        <w:t xml:space="preserve">ення </w:t>
      </w:r>
      <w:r w:rsidRPr="003664C6">
        <w:rPr>
          <w:i/>
          <w:lang w:val="uk-UA"/>
        </w:rPr>
        <w:t>й оприлюдн</w:t>
      </w:r>
      <w:r w:rsidR="00C643D7" w:rsidRPr="003664C6">
        <w:rPr>
          <w:i/>
          <w:lang w:val="uk-UA"/>
        </w:rPr>
        <w:t>ення результатів</w:t>
      </w:r>
      <w:r w:rsidRPr="003664C6">
        <w:rPr>
          <w:i/>
          <w:lang w:val="uk-UA"/>
        </w:rPr>
        <w:t xml:space="preserve"> діяльності з розроблення актуальної проблеми (у фахових в</w:t>
      </w:r>
      <w:r w:rsidR="001623D8" w:rsidRPr="003664C6">
        <w:rPr>
          <w:i/>
          <w:lang w:val="uk-UA"/>
        </w:rPr>
        <w:t>иданнях, виступах тощо); застосу</w:t>
      </w:r>
      <w:r w:rsidRPr="003664C6">
        <w:rPr>
          <w:i/>
          <w:lang w:val="uk-UA"/>
        </w:rPr>
        <w:t>в</w:t>
      </w:r>
      <w:r w:rsidR="00C643D7" w:rsidRPr="003664C6">
        <w:rPr>
          <w:i/>
          <w:lang w:val="uk-UA"/>
        </w:rPr>
        <w:t>ання</w:t>
      </w:r>
      <w:r w:rsidRPr="003664C6">
        <w:rPr>
          <w:i/>
          <w:lang w:val="uk-UA"/>
        </w:rPr>
        <w:t xml:space="preserve"> експериментального дослідження в професійній діяльності.</w:t>
      </w:r>
    </w:p>
    <w:p w:rsidR="00625DCB" w:rsidRPr="003664C6" w:rsidRDefault="00625DCB" w:rsidP="007E6C38">
      <w:pPr>
        <w:pBdr>
          <w:top w:val="nil"/>
          <w:left w:val="nil"/>
          <w:bottom w:val="nil"/>
          <w:right w:val="nil"/>
          <w:between w:val="nil"/>
        </w:pBdr>
        <w:contextualSpacing/>
        <w:jc w:val="center"/>
        <w:rPr>
          <w:color w:val="000000"/>
          <w:highlight w:val="yellow"/>
          <w:lang w:val="uk-UA"/>
        </w:rPr>
      </w:pPr>
    </w:p>
    <w:p w:rsidR="00625DCB" w:rsidRPr="004E276B" w:rsidRDefault="00625DCB" w:rsidP="007E6C38">
      <w:pPr>
        <w:ind w:firstLine="720"/>
        <w:jc w:val="both"/>
        <w:rPr>
          <w:lang w:val="uk-UA"/>
        </w:rPr>
      </w:pPr>
    </w:p>
    <w:p w:rsidR="00625DCB" w:rsidRPr="004E276B" w:rsidRDefault="00625DCB" w:rsidP="007E6C38">
      <w:pPr>
        <w:shd w:val="clear" w:color="auto" w:fill="FFFFFF"/>
        <w:jc w:val="center"/>
        <w:rPr>
          <w:b/>
          <w:i/>
          <w:caps/>
        </w:rPr>
      </w:pPr>
      <w:r w:rsidRPr="004E276B">
        <w:rPr>
          <w:b/>
          <w:i/>
          <w:caps/>
        </w:rPr>
        <w:t xml:space="preserve">3. Перелік компетентностей, які набуваються </w:t>
      </w:r>
      <w:proofErr w:type="gramStart"/>
      <w:r w:rsidRPr="004E276B">
        <w:rPr>
          <w:b/>
          <w:i/>
          <w:caps/>
        </w:rPr>
        <w:t>п</w:t>
      </w:r>
      <w:proofErr w:type="gramEnd"/>
      <w:r w:rsidRPr="004E276B">
        <w:rPr>
          <w:b/>
          <w:i/>
          <w:caps/>
        </w:rPr>
        <w:t>ід час опанування ОСВІТНІМ КОМПОНЕНТОМ</w:t>
      </w:r>
    </w:p>
    <w:p w:rsidR="00625DCB" w:rsidRPr="004E276B" w:rsidRDefault="00625DCB" w:rsidP="007E6C38">
      <w:pPr>
        <w:shd w:val="clear" w:color="auto" w:fill="FFFFFF"/>
        <w:jc w:val="center"/>
        <w:rPr>
          <w:b/>
          <w:i/>
          <w:caps/>
        </w:rPr>
      </w:pPr>
    </w:p>
    <w:p w:rsidR="00625DCB" w:rsidRPr="004E276B" w:rsidRDefault="00625DCB" w:rsidP="007E6C38">
      <w:pPr>
        <w:pStyle w:val="a7"/>
        <w:spacing w:before="0" w:beforeAutospacing="0" w:after="0" w:afterAutospacing="0"/>
        <w:ind w:firstLine="708"/>
        <w:jc w:val="both"/>
        <w:rPr>
          <w:i/>
          <w:color w:val="171717" w:themeColor="background2" w:themeShade="1A"/>
          <w:lang w:val="uk-UA"/>
        </w:rPr>
      </w:pPr>
      <w:r w:rsidRPr="004E276B">
        <w:rPr>
          <w:b/>
          <w:bCs/>
          <w:i/>
        </w:rPr>
        <w:t>Загальні компетентності</w:t>
      </w:r>
      <w:r w:rsidRPr="004E276B">
        <w:rPr>
          <w:i/>
          <w:color w:val="171717" w:themeColor="background2" w:themeShade="1A"/>
          <w:lang w:val="uk-UA"/>
        </w:rPr>
        <w:t>:</w:t>
      </w:r>
    </w:p>
    <w:p w:rsidR="00D879B0" w:rsidRPr="004E276B" w:rsidRDefault="00D879B0" w:rsidP="00D879B0">
      <w:pPr>
        <w:shd w:val="clear" w:color="auto" w:fill="FFFFFF"/>
        <w:tabs>
          <w:tab w:val="left" w:pos="5671"/>
        </w:tabs>
        <w:jc w:val="both"/>
        <w:rPr>
          <w:i/>
        </w:rPr>
      </w:pPr>
      <w:r w:rsidRPr="004E276B">
        <w:rPr>
          <w:b/>
          <w:bCs/>
          <w:i/>
          <w:color w:val="333333"/>
        </w:rPr>
        <w:t>ЗК</w:t>
      </w:r>
      <w:proofErr w:type="gramStart"/>
      <w:r w:rsidRPr="004E276B">
        <w:rPr>
          <w:b/>
          <w:bCs/>
          <w:i/>
          <w:color w:val="333333"/>
        </w:rPr>
        <w:t>2</w:t>
      </w:r>
      <w:proofErr w:type="gramEnd"/>
      <w:r w:rsidRPr="004E276B">
        <w:rPr>
          <w:b/>
          <w:bCs/>
          <w:i/>
          <w:color w:val="333333"/>
        </w:rPr>
        <w:t xml:space="preserve"> Гнучкість та креативність мислення</w:t>
      </w:r>
      <w:r w:rsidRPr="004E276B">
        <w:rPr>
          <w:i/>
          <w:color w:val="333333"/>
        </w:rPr>
        <w:t xml:space="preserve">.  Набуття  гнучкого  мислення, відкритість до застосування мовно-літературних знань та компетентностей в </w:t>
      </w:r>
      <w:proofErr w:type="gramStart"/>
      <w:r w:rsidRPr="004E276B">
        <w:rPr>
          <w:i/>
          <w:color w:val="333333"/>
        </w:rPr>
        <w:t>широкому</w:t>
      </w:r>
      <w:proofErr w:type="gramEnd"/>
      <w:r w:rsidRPr="004E276B">
        <w:rPr>
          <w:i/>
          <w:color w:val="333333"/>
        </w:rPr>
        <w:t xml:space="preserve"> діапазоні можливих місць роботи та повсякденному житті.</w:t>
      </w:r>
    </w:p>
    <w:p w:rsidR="00D879B0" w:rsidRPr="004E276B" w:rsidRDefault="00D879B0" w:rsidP="002D4E19">
      <w:pPr>
        <w:shd w:val="clear" w:color="auto" w:fill="FFFFFF"/>
        <w:tabs>
          <w:tab w:val="left" w:pos="5671"/>
        </w:tabs>
        <w:jc w:val="both"/>
        <w:rPr>
          <w:i/>
        </w:rPr>
      </w:pPr>
      <w:r w:rsidRPr="004E276B">
        <w:rPr>
          <w:b/>
          <w:bCs/>
          <w:i/>
          <w:color w:val="333333"/>
        </w:rPr>
        <w:t>ЗК3 Комунікаційні навички.</w:t>
      </w:r>
      <w:r w:rsidRPr="004E276B">
        <w:rPr>
          <w:i/>
          <w:color w:val="333333"/>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w:t>
      </w:r>
      <w:proofErr w:type="gramStart"/>
      <w:r w:rsidRPr="004E276B">
        <w:rPr>
          <w:i/>
          <w:color w:val="333333"/>
        </w:rPr>
        <w:t>техн</w:t>
      </w:r>
      <w:proofErr w:type="gramEnd"/>
      <w:r w:rsidRPr="004E276B">
        <w:rPr>
          <w:i/>
          <w:color w:val="333333"/>
        </w:rPr>
        <w:t xml:space="preserve">ічні терміни; вільне володіння державною мовою. </w:t>
      </w:r>
    </w:p>
    <w:p w:rsidR="001623D8" w:rsidRPr="004E276B" w:rsidRDefault="00D879B0" w:rsidP="00AD15AA">
      <w:pPr>
        <w:shd w:val="clear" w:color="auto" w:fill="FFFFFF"/>
        <w:tabs>
          <w:tab w:val="left" w:pos="5671"/>
        </w:tabs>
        <w:jc w:val="both"/>
        <w:rPr>
          <w:i/>
          <w:lang w:val="uk-UA"/>
        </w:rPr>
      </w:pPr>
      <w:r w:rsidRPr="004E276B">
        <w:rPr>
          <w:b/>
          <w:bCs/>
          <w:i/>
          <w:color w:val="333333"/>
        </w:rPr>
        <w:t>ЗК5 Групова робота.</w:t>
      </w:r>
      <w:r w:rsidRPr="004E276B">
        <w:rPr>
          <w:i/>
          <w:color w:val="333333"/>
        </w:rPr>
        <w:t xml:space="preserve"> Здатність до міжособистісного спілкування;</w:t>
      </w:r>
      <w:r w:rsidRPr="004E276B">
        <w:rPr>
          <w:b/>
          <w:bCs/>
          <w:i/>
          <w:color w:val="333333"/>
        </w:rPr>
        <w:t> </w:t>
      </w:r>
      <w:r w:rsidRPr="004E276B">
        <w:rPr>
          <w:i/>
          <w:color w:val="333333"/>
        </w:rPr>
        <w:t xml:space="preserve">комунікаційні навички, здатність до самокритики, навички роботи </w:t>
      </w:r>
      <w:proofErr w:type="gramStart"/>
      <w:r w:rsidRPr="004E276B">
        <w:rPr>
          <w:i/>
          <w:color w:val="333333"/>
        </w:rPr>
        <w:t>в</w:t>
      </w:r>
      <w:proofErr w:type="gramEnd"/>
      <w:r w:rsidRPr="004E276B">
        <w:rPr>
          <w:i/>
          <w:color w:val="333333"/>
        </w:rPr>
        <w:t xml:space="preserve"> команді. </w:t>
      </w:r>
    </w:p>
    <w:p w:rsidR="001623D8" w:rsidRPr="004E276B" w:rsidRDefault="00625DCB" w:rsidP="00363D0D">
      <w:pPr>
        <w:pStyle w:val="ListParagraph1"/>
        <w:ind w:left="0" w:firstLine="708"/>
        <w:jc w:val="both"/>
        <w:rPr>
          <w:i/>
          <w:lang w:val="uk-UA"/>
        </w:rPr>
      </w:pPr>
      <w:r w:rsidRPr="004E276B">
        <w:rPr>
          <w:b/>
          <w:i/>
          <w:lang w:val="uk-UA"/>
        </w:rPr>
        <w:t>ЗК 8</w:t>
      </w:r>
      <w:r w:rsidRPr="004E276B">
        <w:rPr>
          <w:i/>
          <w:lang w:val="uk-UA"/>
        </w:rPr>
        <w:t xml:space="preserve"> Здатність обирати творчий підхід до процесу навчання і подальшої професійної діяльності, використовувати елементи наукової діяльності в педагогічній праці</w:t>
      </w:r>
      <w:r w:rsidR="001623D8" w:rsidRPr="004E276B">
        <w:rPr>
          <w:i/>
          <w:lang w:val="uk-UA"/>
        </w:rPr>
        <w:t>.</w:t>
      </w:r>
    </w:p>
    <w:p w:rsidR="00625DCB" w:rsidRPr="004E276B" w:rsidRDefault="00625DCB" w:rsidP="007E6C38">
      <w:pPr>
        <w:pStyle w:val="a7"/>
        <w:spacing w:before="0" w:beforeAutospacing="0" w:after="0" w:afterAutospacing="0"/>
        <w:ind w:firstLine="708"/>
        <w:jc w:val="both"/>
        <w:rPr>
          <w:b/>
          <w:bCs/>
          <w:i/>
          <w:lang w:val="uk-UA"/>
        </w:rPr>
      </w:pPr>
      <w:r w:rsidRPr="004E276B">
        <w:rPr>
          <w:b/>
          <w:bCs/>
          <w:i/>
          <w:lang w:val="uk-UA"/>
        </w:rPr>
        <w:lastRenderedPageBreak/>
        <w:t>Фахові компетентності:</w:t>
      </w:r>
    </w:p>
    <w:p w:rsidR="001623D8" w:rsidRPr="004E276B" w:rsidRDefault="001623D8" w:rsidP="007E6C38">
      <w:pPr>
        <w:pStyle w:val="a7"/>
        <w:spacing w:before="0" w:beforeAutospacing="0" w:after="0" w:afterAutospacing="0"/>
        <w:ind w:firstLine="708"/>
        <w:jc w:val="both"/>
        <w:rPr>
          <w:i/>
          <w:color w:val="171717" w:themeColor="background2" w:themeShade="1A"/>
          <w:lang w:val="uk-UA"/>
        </w:rPr>
      </w:pPr>
    </w:p>
    <w:p w:rsidR="00625DCB" w:rsidRPr="004E276B" w:rsidRDefault="00625DCB" w:rsidP="007E6C38">
      <w:pPr>
        <w:pStyle w:val="ListParagraph1"/>
        <w:ind w:left="0" w:firstLine="708"/>
        <w:jc w:val="both"/>
        <w:rPr>
          <w:i/>
          <w:lang w:val="uk-UA"/>
        </w:rPr>
      </w:pPr>
      <w:r w:rsidRPr="004E276B">
        <w:rPr>
          <w:b/>
          <w:bCs/>
          <w:i/>
          <w:lang w:val="uk-UA"/>
        </w:rPr>
        <w:t xml:space="preserve">ФК 1 </w:t>
      </w:r>
      <w:r w:rsidRPr="004E276B">
        <w:rPr>
          <w:i/>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625DCB" w:rsidRPr="004E276B" w:rsidRDefault="00625DCB" w:rsidP="007E6C38">
      <w:pPr>
        <w:ind w:firstLine="709"/>
        <w:jc w:val="both"/>
        <w:rPr>
          <w:i/>
          <w:lang w:val="uk-UA"/>
        </w:rPr>
      </w:pPr>
      <w:r w:rsidRPr="004E276B">
        <w:rPr>
          <w:b/>
          <w:i/>
          <w:lang w:val="uk-UA"/>
        </w:rPr>
        <w:t>ФК</w:t>
      </w:r>
      <w:r w:rsidRPr="004E276B">
        <w:rPr>
          <w:b/>
          <w:i/>
        </w:rPr>
        <w:t> </w:t>
      </w:r>
      <w:r w:rsidRPr="004E276B">
        <w:rPr>
          <w:b/>
          <w:i/>
          <w:lang w:val="uk-UA"/>
        </w:rPr>
        <w:t>2</w:t>
      </w:r>
      <w:r w:rsidRPr="004E276B">
        <w:rPr>
          <w:i/>
          <w:lang w:val="uk-UA"/>
        </w:rPr>
        <w:t xml:space="preserve">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r w:rsidR="00D879B0" w:rsidRPr="004E276B">
        <w:rPr>
          <w:i/>
          <w:lang w:val="uk-UA"/>
        </w:rPr>
        <w:t>.</w:t>
      </w:r>
    </w:p>
    <w:p w:rsidR="00D879B0" w:rsidRPr="004E276B" w:rsidRDefault="00D879B0" w:rsidP="007E6C38">
      <w:pPr>
        <w:ind w:firstLine="709"/>
        <w:jc w:val="both"/>
        <w:rPr>
          <w:i/>
          <w:color w:val="333333"/>
          <w:lang w:val="uk-UA"/>
        </w:rPr>
      </w:pPr>
      <w:r w:rsidRPr="004E276B">
        <w:rPr>
          <w:rStyle w:val="docdata"/>
          <w:b/>
          <w:bCs/>
          <w:color w:val="333333"/>
          <w:lang w:val="uk-UA"/>
        </w:rPr>
        <w:t>ФК</w:t>
      </w:r>
      <w:r w:rsidRPr="004E276B">
        <w:rPr>
          <w:rStyle w:val="docdata"/>
          <w:b/>
          <w:bCs/>
          <w:i/>
          <w:color w:val="333333"/>
          <w:lang w:val="uk-UA"/>
        </w:rPr>
        <w:t>2</w:t>
      </w:r>
      <w:r w:rsidRPr="004E276B">
        <w:rPr>
          <w:i/>
          <w:color w:val="333333"/>
          <w:lang w:val="uk-UA"/>
        </w:rPr>
        <w:t xml:space="preserve"> Здатність володіти методологічними і теоретичними основами філологічних наук, глибокими знаннями з англійської та німецької мов, теорії та історії цих мов, світової літератури, методик навчання англійської, німецької мов та світової літератури;</w:t>
      </w:r>
      <w:r w:rsidRPr="004E276B">
        <w:rPr>
          <w:i/>
          <w:color w:val="333333"/>
        </w:rPr>
        <w:t> </w:t>
      </w:r>
    </w:p>
    <w:p w:rsidR="00D879B0" w:rsidRPr="004E276B" w:rsidRDefault="00D879B0" w:rsidP="00D879B0">
      <w:pPr>
        <w:shd w:val="clear" w:color="auto" w:fill="FFFFFF"/>
        <w:ind w:firstLine="709"/>
        <w:jc w:val="both"/>
        <w:rPr>
          <w:i/>
          <w:lang w:val="uk-UA"/>
        </w:rPr>
      </w:pPr>
      <w:r w:rsidRPr="004E276B">
        <w:rPr>
          <w:b/>
          <w:bCs/>
          <w:i/>
          <w:color w:val="333333"/>
          <w:lang w:val="uk-UA"/>
        </w:rPr>
        <w:t>ФК9</w:t>
      </w:r>
      <w:r w:rsidRPr="004E276B">
        <w:rPr>
          <w:i/>
          <w:color w:val="000000"/>
          <w:lang w:val="uk-UA"/>
        </w:rPr>
        <w:t xml:space="preserve"> Здатність цілевизначення, планування освітнього процесу та прогнозування його наслідків і результатів; здатність планувати та управляти часом: навички планування та управління часом; здатність приймати обґрунтовані рішення: уміння і здатність</w:t>
      </w:r>
      <w:r w:rsidRPr="004E276B">
        <w:rPr>
          <w:i/>
          <w:color w:val="000000"/>
        </w:rPr>
        <w:t> </w:t>
      </w:r>
      <w:r w:rsidRPr="004E276B">
        <w:rPr>
          <w:i/>
          <w:color w:val="000000"/>
          <w:lang w:val="uk-UA"/>
        </w:rPr>
        <w:t xml:space="preserve"> до прийняття рішень.</w:t>
      </w:r>
    </w:p>
    <w:p w:rsidR="00D879B0" w:rsidRPr="004E276B" w:rsidRDefault="00D879B0" w:rsidP="00D879B0">
      <w:pPr>
        <w:ind w:firstLine="709"/>
        <w:jc w:val="both"/>
        <w:rPr>
          <w:i/>
          <w:lang w:val="uk-UA"/>
        </w:rPr>
      </w:pPr>
      <w:r w:rsidRPr="004E276B">
        <w:rPr>
          <w:b/>
          <w:bCs/>
          <w:i/>
          <w:color w:val="000000"/>
          <w:lang w:val="uk-UA"/>
        </w:rPr>
        <w:t>ФК11</w:t>
      </w:r>
      <w:r w:rsidRPr="004E276B">
        <w:rPr>
          <w:i/>
          <w:color w:val="000000"/>
          <w:lang w:val="uk-UA"/>
        </w:rPr>
        <w:t xml:space="preserve"> Здатність використовувати методи та засоби ефективного управління охороною праці та поліпшення умов праці з урахуванням досягнень науково-технічного прогресу та міжнародного досвіду, а також усвідомлення нерозривної єдності успішної професійної діяльності з обов’язковим дотриманням вимог безпеки праці.</w:t>
      </w:r>
    </w:p>
    <w:p w:rsidR="00D879B0" w:rsidRPr="004E276B" w:rsidRDefault="00D879B0" w:rsidP="00D879B0">
      <w:pPr>
        <w:ind w:firstLine="709"/>
        <w:jc w:val="both"/>
        <w:rPr>
          <w:i/>
        </w:rPr>
      </w:pPr>
      <w:r w:rsidRPr="004E276B">
        <w:rPr>
          <w:b/>
          <w:bCs/>
          <w:i/>
          <w:color w:val="000000"/>
        </w:rPr>
        <w:t xml:space="preserve">ФК13 </w:t>
      </w:r>
      <w:r w:rsidRPr="004E276B">
        <w:rPr>
          <w:i/>
          <w:color w:val="000000"/>
        </w:rPr>
        <w:t xml:space="preserve">Здатність творчо та конструктивно </w:t>
      </w:r>
      <w:proofErr w:type="gramStart"/>
      <w:r w:rsidRPr="004E276B">
        <w:rPr>
          <w:i/>
          <w:color w:val="000000"/>
        </w:rPr>
        <w:t>п</w:t>
      </w:r>
      <w:proofErr w:type="gramEnd"/>
      <w:r w:rsidRPr="004E276B">
        <w:rPr>
          <w:i/>
          <w:color w:val="000000"/>
        </w:rPr>
        <w:t xml:space="preserve">ідходити до вирішення нестандартних ситуацій </w:t>
      </w:r>
      <w:r w:rsidR="00363D0D">
        <w:rPr>
          <w:i/>
          <w:color w:val="000000"/>
        </w:rPr>
        <w:t xml:space="preserve">у </w:t>
      </w:r>
      <w:r w:rsidRPr="004E276B">
        <w:rPr>
          <w:i/>
          <w:color w:val="000000"/>
        </w:rPr>
        <w:t>професійн</w:t>
      </w:r>
      <w:r w:rsidR="00363D0D">
        <w:rPr>
          <w:i/>
          <w:color w:val="000000"/>
          <w:lang w:val="uk-UA"/>
        </w:rPr>
        <w:t>ій</w:t>
      </w:r>
      <w:r w:rsidRPr="004E276B">
        <w:rPr>
          <w:i/>
          <w:color w:val="000000"/>
        </w:rPr>
        <w:t xml:space="preserve"> діяльності.</w:t>
      </w:r>
    </w:p>
    <w:p w:rsidR="00625DCB" w:rsidRPr="004E276B" w:rsidRDefault="00625DCB" w:rsidP="007E6C38">
      <w:pPr>
        <w:pStyle w:val="ListParagraph1"/>
        <w:ind w:left="0" w:firstLine="709"/>
        <w:jc w:val="both"/>
        <w:rPr>
          <w:i/>
          <w:lang w:val="uk-UA"/>
        </w:rPr>
      </w:pPr>
      <w:r w:rsidRPr="004E276B">
        <w:rPr>
          <w:b/>
          <w:i/>
          <w:lang w:val="uk-UA"/>
        </w:rPr>
        <w:t>ФК 13</w:t>
      </w:r>
      <w:r w:rsidRPr="004E276B">
        <w:rPr>
          <w:i/>
          <w:lang w:val="uk-UA"/>
        </w:rPr>
        <w:t xml:space="preserve"> Здатність орієнтуватись в основних тенденціях, що визначають сучасний стан літературної і мовної освіти в загальноосвітніх середніх навчальних закладах, проектувати педагогічну діяльність </w:t>
      </w:r>
    </w:p>
    <w:p w:rsidR="00625DCB" w:rsidRPr="004E276B" w:rsidRDefault="00625DCB" w:rsidP="007E6C38">
      <w:pPr>
        <w:pStyle w:val="ListParagraph1"/>
        <w:ind w:left="0" w:firstLine="708"/>
        <w:jc w:val="both"/>
        <w:rPr>
          <w:i/>
          <w:lang w:val="uk-UA"/>
        </w:rPr>
      </w:pPr>
      <w:r w:rsidRPr="004E276B">
        <w:rPr>
          <w:b/>
          <w:i/>
          <w:lang w:val="uk-UA"/>
        </w:rPr>
        <w:t>ФК 14</w:t>
      </w:r>
      <w:r w:rsidRPr="004E276B">
        <w:rPr>
          <w:i/>
          <w:lang w:val="uk-UA"/>
        </w:rPr>
        <w:t xml:space="preserve">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 </w:t>
      </w:r>
    </w:p>
    <w:p w:rsidR="00660708" w:rsidRPr="004E276B" w:rsidRDefault="00660708" w:rsidP="00C643D7">
      <w:pPr>
        <w:jc w:val="both"/>
        <w:rPr>
          <w:lang w:val="uk-UA"/>
        </w:rPr>
      </w:pPr>
    </w:p>
    <w:p w:rsidR="007231B7" w:rsidRPr="004E276B" w:rsidRDefault="007231B7" w:rsidP="007E6C38">
      <w:pPr>
        <w:ind w:firstLine="720"/>
        <w:jc w:val="both"/>
        <w:rPr>
          <w:color w:val="000000" w:themeColor="text1"/>
          <w:lang w:val="uk-UA"/>
        </w:rPr>
      </w:pPr>
    </w:p>
    <w:p w:rsidR="00262A16" w:rsidRPr="004E276B" w:rsidRDefault="00262A16" w:rsidP="007E6C38">
      <w:pPr>
        <w:shd w:val="clear" w:color="auto" w:fill="FFFFFF"/>
        <w:jc w:val="center"/>
        <w:rPr>
          <w:b/>
          <w:i/>
          <w:caps/>
          <w:color w:val="000000"/>
        </w:rPr>
      </w:pPr>
      <w:r w:rsidRPr="004E276B">
        <w:rPr>
          <w:b/>
          <w:i/>
          <w:caps/>
          <w:color w:val="000000"/>
        </w:rPr>
        <w:t>4. Результати навчання</w:t>
      </w:r>
    </w:p>
    <w:p w:rsidR="00B812C2" w:rsidRPr="004E276B" w:rsidRDefault="00B812C2" w:rsidP="007E6C38">
      <w:pPr>
        <w:shd w:val="clear" w:color="auto" w:fill="FFFFFF"/>
        <w:jc w:val="center"/>
        <w:rPr>
          <w:b/>
          <w:i/>
          <w:caps/>
          <w:color w:val="000000"/>
        </w:rPr>
      </w:pPr>
    </w:p>
    <w:p w:rsidR="00262A16" w:rsidRPr="004E276B" w:rsidRDefault="00262A16" w:rsidP="001623D8">
      <w:pPr>
        <w:shd w:val="clear" w:color="auto" w:fill="FFFFFF"/>
        <w:ind w:firstLine="720"/>
        <w:jc w:val="both"/>
        <w:rPr>
          <w:b/>
          <w:i/>
        </w:rPr>
      </w:pPr>
      <w:r w:rsidRPr="004E276B">
        <w:rPr>
          <w:b/>
          <w:i/>
        </w:rPr>
        <w:t>Програмні результати навчання (ПРН)</w:t>
      </w:r>
    </w:p>
    <w:p w:rsidR="00B812C2" w:rsidRPr="004E276B" w:rsidRDefault="00B812C2" w:rsidP="00AD15AA">
      <w:pPr>
        <w:shd w:val="clear" w:color="auto" w:fill="FFFFFF"/>
        <w:ind w:left="709" w:firstLine="709"/>
        <w:jc w:val="both"/>
        <w:rPr>
          <w:b/>
          <w:i/>
        </w:rPr>
      </w:pPr>
    </w:p>
    <w:p w:rsidR="00B812C2" w:rsidRPr="004E276B" w:rsidRDefault="00B812C2" w:rsidP="00AD15AA">
      <w:pPr>
        <w:pStyle w:val="Style79"/>
        <w:spacing w:line="240" w:lineRule="auto"/>
        <w:ind w:left="709" w:firstLine="709"/>
        <w:jc w:val="both"/>
        <w:rPr>
          <w:i/>
          <w:lang w:val="uk-UA" w:eastAsia="uk-UA"/>
        </w:rPr>
      </w:pPr>
      <w:r w:rsidRPr="004E276B">
        <w:rPr>
          <w:b/>
          <w:bCs/>
          <w:i/>
          <w:lang w:val="uk-UA" w:eastAsia="uk-UA"/>
        </w:rPr>
        <w:t>ПРН 2. </w:t>
      </w:r>
      <w:r w:rsidRPr="004E276B">
        <w:rPr>
          <w:i/>
          <w:lang w:val="uk-UA" w:eastAsia="uk-UA"/>
        </w:rPr>
        <w:t>Обізнаний із елементами теоретичного й експериментального (пробного) дослідження в професійній сфері та методами їхньої реалізації.</w:t>
      </w:r>
    </w:p>
    <w:p w:rsidR="00B812C2" w:rsidRPr="004E276B" w:rsidRDefault="00B812C2" w:rsidP="00AD15AA">
      <w:pPr>
        <w:ind w:left="709" w:firstLine="709"/>
        <w:jc w:val="both"/>
        <w:rPr>
          <w:i/>
          <w:lang w:val="uk-UA" w:eastAsia="uk-UA"/>
        </w:rPr>
      </w:pPr>
      <w:r w:rsidRPr="004E276B">
        <w:rPr>
          <w:b/>
          <w:bCs/>
          <w:i/>
          <w:lang w:val="uk-UA" w:eastAsia="uk-UA"/>
        </w:rPr>
        <w:t>ПРН</w:t>
      </w:r>
      <w:r w:rsidRPr="004E276B">
        <w:rPr>
          <w:b/>
          <w:bCs/>
          <w:i/>
          <w:lang w:eastAsia="uk-UA"/>
        </w:rPr>
        <w:t> </w:t>
      </w:r>
      <w:r w:rsidRPr="004E276B">
        <w:rPr>
          <w:b/>
          <w:bCs/>
          <w:i/>
          <w:lang w:val="uk-UA" w:eastAsia="uk-UA"/>
        </w:rPr>
        <w:t>3.</w:t>
      </w:r>
      <w:r w:rsidRPr="004E276B">
        <w:rPr>
          <w:b/>
          <w:bCs/>
          <w:i/>
          <w:lang w:eastAsia="uk-UA"/>
        </w:rPr>
        <w:t> </w:t>
      </w:r>
      <w:r w:rsidRPr="004E276B">
        <w:rPr>
          <w:i/>
          <w:lang w:val="uk-UA" w:eastAsia="uk-UA"/>
        </w:rPr>
        <w:t xml:space="preserve">Знає основні функції й закони розвитку мови як суспільного явища, різнорівневу (системну) організацію української мови та її норми, особливості використання мовних одиниць у певному контексті, мовний дискурс художньої літератури й сучасності. </w:t>
      </w:r>
    </w:p>
    <w:p w:rsidR="00B812C2" w:rsidRPr="004E276B" w:rsidRDefault="00B812C2" w:rsidP="00AD15AA">
      <w:pPr>
        <w:ind w:left="709" w:firstLine="709"/>
        <w:jc w:val="both"/>
        <w:rPr>
          <w:i/>
          <w:lang w:val="uk-UA" w:eastAsia="uk-UA"/>
        </w:rPr>
      </w:pPr>
      <w:r w:rsidRPr="004E276B">
        <w:rPr>
          <w:b/>
          <w:i/>
          <w:lang w:val="uk-UA" w:eastAsia="uk-UA"/>
        </w:rPr>
        <w:t>ПРН 4.</w:t>
      </w:r>
      <w:r w:rsidRPr="004E276B">
        <w:rPr>
          <w:i/>
          <w:lang w:val="uk-UA" w:eastAsia="uk-UA"/>
        </w:rPr>
        <w:t xml:space="preserve"> Має базові знання з іноземної мови, достатні для розуміння і продукування текстів побутового і елементарного фахового рівня.</w:t>
      </w:r>
    </w:p>
    <w:p w:rsidR="00B812C2" w:rsidRPr="004E276B" w:rsidRDefault="00B812C2" w:rsidP="00AD15AA">
      <w:pPr>
        <w:ind w:left="709" w:firstLine="709"/>
        <w:jc w:val="both"/>
        <w:rPr>
          <w:i/>
          <w:lang w:val="uk-UA" w:eastAsia="uk-UA"/>
        </w:rPr>
      </w:pPr>
      <w:r w:rsidRPr="004E276B">
        <w:rPr>
          <w:b/>
          <w:bCs/>
          <w:i/>
          <w:lang w:val="uk-UA" w:eastAsia="uk-UA"/>
        </w:rPr>
        <w:t>ПРН</w:t>
      </w:r>
      <w:r w:rsidRPr="004E276B">
        <w:rPr>
          <w:b/>
          <w:bCs/>
          <w:i/>
          <w:lang w:eastAsia="uk-UA"/>
        </w:rPr>
        <w:t> </w:t>
      </w:r>
      <w:r w:rsidRPr="004E276B">
        <w:rPr>
          <w:b/>
          <w:bCs/>
          <w:i/>
          <w:lang w:val="uk-UA" w:eastAsia="uk-UA"/>
        </w:rPr>
        <w:t>8.</w:t>
      </w:r>
      <w:r w:rsidRPr="004E276B">
        <w:rPr>
          <w:b/>
          <w:bCs/>
          <w:i/>
          <w:lang w:eastAsia="uk-UA"/>
        </w:rPr>
        <w:t> </w:t>
      </w:r>
      <w:r w:rsidRPr="004E276B">
        <w:rPr>
          <w:i/>
          <w:lang w:val="uk-UA" w:eastAsia="uk-UA"/>
        </w:rPr>
        <w:t>Має творчо-критичне мислення, творчо використовує різні теорії й досвід (український, закордонний) у процесі вирішення соціальних і професійних завдань.</w:t>
      </w:r>
    </w:p>
    <w:p w:rsidR="00B812C2" w:rsidRPr="004E276B" w:rsidRDefault="00B812C2" w:rsidP="00AD15AA">
      <w:pPr>
        <w:pStyle w:val="13"/>
        <w:ind w:left="709" w:firstLine="709"/>
        <w:rPr>
          <w:i/>
          <w:lang w:val="uk-UA" w:eastAsia="uk-UA"/>
        </w:rPr>
      </w:pPr>
      <w:r w:rsidRPr="004E276B">
        <w:rPr>
          <w:b/>
          <w:bCs/>
          <w:i/>
          <w:lang w:val="uk-UA" w:eastAsia="uk-UA"/>
        </w:rPr>
        <w:t>ПРН</w:t>
      </w:r>
      <w:r w:rsidRPr="004E276B">
        <w:rPr>
          <w:b/>
          <w:bCs/>
          <w:i/>
          <w:lang w:eastAsia="uk-UA"/>
        </w:rPr>
        <w:t> </w:t>
      </w:r>
      <w:r w:rsidRPr="004E276B">
        <w:rPr>
          <w:b/>
          <w:bCs/>
          <w:i/>
          <w:lang w:val="uk-UA" w:eastAsia="uk-UA"/>
        </w:rPr>
        <w:t>9.</w:t>
      </w:r>
      <w:r w:rsidRPr="004E276B">
        <w:rPr>
          <w:b/>
          <w:bCs/>
          <w:i/>
          <w:lang w:eastAsia="uk-UA"/>
        </w:rPr>
        <w:t> </w:t>
      </w:r>
      <w:r w:rsidRPr="004E276B">
        <w:rPr>
          <w:i/>
          <w:lang w:val="uk-UA"/>
        </w:rPr>
        <w:t>Знає визначальні риси культури й естетики доби глобалізації, нових художніх явищ та літературознавчих понять, пов’язаних з результатами впливу світової глобалізації; розуміння актуальних проблем розвитку літератури, поетикальних зрушень на сучасному етапі.</w:t>
      </w:r>
    </w:p>
    <w:p w:rsidR="00B812C2" w:rsidRPr="004E276B" w:rsidRDefault="00B812C2" w:rsidP="00AD15AA">
      <w:pPr>
        <w:ind w:left="709" w:firstLine="709"/>
        <w:jc w:val="both"/>
        <w:rPr>
          <w:i/>
          <w:lang w:val="uk-UA" w:eastAsia="uk-UA"/>
        </w:rPr>
      </w:pPr>
      <w:r w:rsidRPr="004E276B">
        <w:rPr>
          <w:b/>
          <w:bCs/>
          <w:i/>
          <w:lang w:val="uk-UA" w:eastAsia="uk-UA"/>
        </w:rPr>
        <w:lastRenderedPageBreak/>
        <w:t>ПРН</w:t>
      </w:r>
      <w:r w:rsidRPr="004E276B">
        <w:rPr>
          <w:b/>
          <w:bCs/>
          <w:i/>
          <w:lang w:eastAsia="uk-UA"/>
        </w:rPr>
        <w:t> </w:t>
      </w:r>
      <w:r w:rsidRPr="004E276B">
        <w:rPr>
          <w:b/>
          <w:bCs/>
          <w:i/>
          <w:lang w:val="uk-UA" w:eastAsia="uk-UA"/>
        </w:rPr>
        <w:t>18.</w:t>
      </w:r>
      <w:r w:rsidRPr="004E276B">
        <w:rPr>
          <w:b/>
          <w:bCs/>
          <w:i/>
          <w:lang w:eastAsia="uk-UA"/>
        </w:rPr>
        <w:t> </w:t>
      </w:r>
      <w:r w:rsidRPr="004E276B">
        <w:rPr>
          <w:i/>
          <w:lang w:val="uk-UA" w:eastAsia="uk-UA"/>
        </w:rPr>
        <w:t>Використовує гуманістичний потенціал української і світової літератури для формування духовного світу юного покоління громадян України.</w:t>
      </w:r>
    </w:p>
    <w:p w:rsidR="00B812C2" w:rsidRPr="004E276B" w:rsidRDefault="00B812C2" w:rsidP="00AD15AA">
      <w:pPr>
        <w:ind w:left="709" w:firstLine="709"/>
        <w:jc w:val="both"/>
        <w:rPr>
          <w:i/>
          <w:lang w:val="uk-UA" w:eastAsia="uk-UA"/>
        </w:rPr>
      </w:pPr>
      <w:r w:rsidRPr="004E276B">
        <w:rPr>
          <w:b/>
          <w:bCs/>
          <w:i/>
          <w:lang w:val="uk-UA" w:eastAsia="uk-UA"/>
        </w:rPr>
        <w:t>ПРН</w:t>
      </w:r>
      <w:r w:rsidRPr="004E276B">
        <w:rPr>
          <w:b/>
          <w:bCs/>
          <w:i/>
          <w:lang w:eastAsia="uk-UA"/>
        </w:rPr>
        <w:t> </w:t>
      </w:r>
      <w:r w:rsidRPr="004E276B">
        <w:rPr>
          <w:b/>
          <w:bCs/>
          <w:i/>
          <w:lang w:val="uk-UA" w:eastAsia="uk-UA"/>
        </w:rPr>
        <w:t>20.</w:t>
      </w:r>
      <w:r w:rsidRPr="004E276B">
        <w:rPr>
          <w:b/>
          <w:bCs/>
          <w:i/>
          <w:lang w:eastAsia="uk-UA"/>
        </w:rPr>
        <w:t> </w:t>
      </w:r>
      <w:r w:rsidRPr="004E276B">
        <w:rPr>
          <w:i/>
          <w:lang w:val="uk-UA" w:eastAsia="uk-UA"/>
        </w:rPr>
        <w:t xml:space="preserve">Володіє методами й методиками діагностування навчальних досягнень учнів з української мови та літератури. світової літератури; уміє здійснювати педагогічний супровід самовизначення учнів, підготовки до майбутньої професії. </w:t>
      </w:r>
    </w:p>
    <w:p w:rsidR="00B812C2" w:rsidRPr="004E276B" w:rsidRDefault="00B812C2" w:rsidP="00AD15AA">
      <w:pPr>
        <w:ind w:left="709" w:firstLine="709"/>
        <w:jc w:val="both"/>
        <w:rPr>
          <w:i/>
          <w:lang w:val="uk-UA" w:eastAsia="uk-UA"/>
        </w:rPr>
      </w:pPr>
      <w:r w:rsidRPr="004E276B">
        <w:rPr>
          <w:b/>
          <w:bCs/>
          <w:i/>
          <w:lang w:val="uk-UA" w:eastAsia="uk-UA"/>
        </w:rPr>
        <w:t>ПРН</w:t>
      </w:r>
      <w:r w:rsidRPr="004E276B">
        <w:rPr>
          <w:b/>
          <w:bCs/>
          <w:i/>
          <w:lang w:eastAsia="uk-UA"/>
        </w:rPr>
        <w:t> </w:t>
      </w:r>
      <w:r w:rsidRPr="004E276B">
        <w:rPr>
          <w:b/>
          <w:bCs/>
          <w:i/>
          <w:lang w:val="uk-UA" w:eastAsia="uk-UA"/>
        </w:rPr>
        <w:t>21.</w:t>
      </w:r>
      <w:r w:rsidRPr="004E276B">
        <w:rPr>
          <w:b/>
          <w:bCs/>
          <w:i/>
          <w:lang w:eastAsia="uk-UA"/>
        </w:rPr>
        <w:t> </w:t>
      </w:r>
      <w:r w:rsidRPr="004E276B">
        <w:rPr>
          <w:i/>
          <w:lang w:val="uk-UA" w:eastAsia="uk-UA"/>
        </w:rPr>
        <w:t>Здатний до рефлексії, має навички оцінювання непередбачуваних проблем у професійній діяльності й обдуманого вибору шляхів їх вирішення.</w:t>
      </w:r>
    </w:p>
    <w:p w:rsidR="00AD15AA" w:rsidRPr="004E276B" w:rsidRDefault="00B812C2" w:rsidP="00AD15AA">
      <w:pPr>
        <w:ind w:left="709" w:firstLine="709"/>
        <w:jc w:val="both"/>
        <w:rPr>
          <w:i/>
          <w:lang w:val="uk-UA" w:eastAsia="uk-UA"/>
        </w:rPr>
      </w:pPr>
      <w:r w:rsidRPr="004E276B">
        <w:rPr>
          <w:b/>
          <w:bCs/>
          <w:i/>
          <w:lang w:eastAsia="uk-UA"/>
        </w:rPr>
        <w:t>ПР</w:t>
      </w:r>
      <w:r w:rsidRPr="004E276B">
        <w:rPr>
          <w:b/>
          <w:bCs/>
          <w:i/>
          <w:lang w:val="uk-UA" w:eastAsia="uk-UA"/>
        </w:rPr>
        <w:t>Н</w:t>
      </w:r>
      <w:r w:rsidRPr="004E276B">
        <w:rPr>
          <w:b/>
          <w:bCs/>
          <w:i/>
          <w:lang w:eastAsia="uk-UA"/>
        </w:rPr>
        <w:t> </w:t>
      </w:r>
      <w:r w:rsidRPr="004E276B">
        <w:rPr>
          <w:b/>
          <w:bCs/>
          <w:i/>
          <w:lang w:val="uk-UA" w:eastAsia="uk-UA"/>
        </w:rPr>
        <w:t>22</w:t>
      </w:r>
      <w:r w:rsidRPr="004E276B">
        <w:rPr>
          <w:b/>
          <w:bCs/>
          <w:i/>
          <w:lang w:eastAsia="uk-UA"/>
        </w:rPr>
        <w:t>. </w:t>
      </w:r>
      <w:r w:rsidRPr="004E276B">
        <w:rPr>
          <w:i/>
          <w:lang w:eastAsia="uk-UA"/>
        </w:rPr>
        <w:t>Уміє вдосконалювати</w:t>
      </w:r>
      <w:r w:rsidRPr="004E276B">
        <w:rPr>
          <w:i/>
          <w:color w:val="FF0000"/>
          <w:lang w:eastAsia="uk-UA"/>
        </w:rPr>
        <w:t xml:space="preserve"> </w:t>
      </w:r>
      <w:r w:rsidRPr="004E276B">
        <w:rPr>
          <w:i/>
          <w:lang w:eastAsia="uk-UA"/>
        </w:rPr>
        <w:t xml:space="preserve">набуту </w:t>
      </w:r>
      <w:proofErr w:type="gramStart"/>
      <w:r w:rsidRPr="004E276B">
        <w:rPr>
          <w:i/>
          <w:lang w:eastAsia="uk-UA"/>
        </w:rPr>
        <w:t>п</w:t>
      </w:r>
      <w:proofErr w:type="gramEnd"/>
      <w:r w:rsidRPr="004E276B">
        <w:rPr>
          <w:i/>
          <w:lang w:eastAsia="uk-UA"/>
        </w:rPr>
        <w:t>ід час навчання кваліфікацію.</w:t>
      </w:r>
    </w:p>
    <w:p w:rsidR="004A47C1" w:rsidRPr="004E276B" w:rsidRDefault="00B812C2" w:rsidP="00AD15AA">
      <w:pPr>
        <w:ind w:left="709" w:firstLine="709"/>
        <w:jc w:val="both"/>
        <w:rPr>
          <w:i/>
          <w:lang w:val="uk-UA" w:eastAsia="uk-UA"/>
        </w:rPr>
      </w:pPr>
      <w:r w:rsidRPr="004E276B">
        <w:rPr>
          <w:b/>
          <w:bCs/>
          <w:i/>
          <w:lang w:val="uk-UA" w:eastAsia="uk-UA"/>
        </w:rPr>
        <w:t>ПРН</w:t>
      </w:r>
      <w:r w:rsidRPr="004E276B">
        <w:rPr>
          <w:b/>
          <w:bCs/>
          <w:i/>
          <w:lang w:eastAsia="uk-UA"/>
        </w:rPr>
        <w:t> </w:t>
      </w:r>
      <w:r w:rsidRPr="004E276B">
        <w:rPr>
          <w:b/>
          <w:bCs/>
          <w:i/>
          <w:lang w:val="uk-UA" w:eastAsia="uk-UA"/>
        </w:rPr>
        <w:t>27.</w:t>
      </w:r>
      <w:r w:rsidRPr="004E276B">
        <w:rPr>
          <w:i/>
          <w:lang w:eastAsia="uk-UA"/>
        </w:rPr>
        <w:t> </w:t>
      </w:r>
      <w:r w:rsidRPr="004E276B">
        <w:rPr>
          <w:i/>
          <w:lang w:val="uk-UA" w:eastAsia="uk-UA"/>
        </w:rPr>
        <w:t>Організовує співпрацю учнів (вихованців), ефективно працює в команді (</w:t>
      </w:r>
      <w:r w:rsidR="004A47C1" w:rsidRPr="004E276B">
        <w:rPr>
          <w:b/>
          <w:bCs/>
          <w:i/>
          <w:color w:val="333333"/>
          <w:lang w:val="uk-UA"/>
        </w:rPr>
        <w:t xml:space="preserve">РН З1 </w:t>
      </w:r>
      <w:r w:rsidR="004A47C1" w:rsidRPr="004E276B">
        <w:rPr>
          <w:i/>
          <w:color w:val="333333"/>
          <w:lang w:val="uk-UA"/>
        </w:rPr>
        <w:t>Знає основні напрямки розвитку філологічної науки, методів філологічних дос</w:t>
      </w:r>
      <w:r w:rsidR="00AD15AA" w:rsidRPr="004E276B">
        <w:rPr>
          <w:i/>
          <w:color w:val="333333"/>
          <w:lang w:val="uk-UA"/>
        </w:rPr>
        <w:t>ліджень, основ мовознавчих наук.</w:t>
      </w:r>
      <w:r w:rsidR="004A47C1" w:rsidRPr="004E276B">
        <w:rPr>
          <w:i/>
          <w:color w:val="333333"/>
          <w:lang w:val="uk-UA"/>
        </w:rPr>
        <w:t xml:space="preserve"> </w:t>
      </w:r>
    </w:p>
    <w:p w:rsidR="004A47C1" w:rsidRPr="004E276B" w:rsidRDefault="004A47C1" w:rsidP="00AD15AA">
      <w:pPr>
        <w:ind w:left="709" w:firstLine="709"/>
        <w:jc w:val="both"/>
        <w:rPr>
          <w:i/>
          <w:lang w:eastAsia="uk-UA"/>
        </w:rPr>
      </w:pPr>
      <w:r w:rsidRPr="004E276B">
        <w:rPr>
          <w:b/>
          <w:bCs/>
          <w:i/>
          <w:lang w:val="uk-UA" w:eastAsia="uk-UA"/>
        </w:rPr>
        <w:t>ПРН</w:t>
      </w:r>
      <w:r w:rsidRPr="004E276B">
        <w:rPr>
          <w:b/>
          <w:bCs/>
          <w:i/>
          <w:lang w:eastAsia="uk-UA"/>
        </w:rPr>
        <w:t> </w:t>
      </w:r>
      <w:r w:rsidRPr="004E276B">
        <w:rPr>
          <w:b/>
          <w:bCs/>
          <w:i/>
          <w:lang w:val="uk-UA" w:eastAsia="uk-UA"/>
        </w:rPr>
        <w:t>32.</w:t>
      </w:r>
      <w:r w:rsidRPr="004E276B">
        <w:rPr>
          <w:i/>
          <w:lang w:eastAsia="uk-UA"/>
        </w:rPr>
        <w:t> </w:t>
      </w:r>
      <w:r w:rsidRPr="004E276B">
        <w:rPr>
          <w:i/>
          <w:lang w:val="uk-UA" w:eastAsia="uk-UA"/>
        </w:rPr>
        <w:t>Здатний організовувати, аналізувати, критично оцінювати, нести відповідальність за результати власної професійної діял</w:t>
      </w:r>
      <w:r w:rsidRPr="004E276B">
        <w:rPr>
          <w:i/>
          <w:lang w:eastAsia="uk-UA"/>
        </w:rPr>
        <w:t xml:space="preserve">ьності. </w:t>
      </w:r>
    </w:p>
    <w:p w:rsidR="004A47C1" w:rsidRPr="004E276B" w:rsidRDefault="004A47C1" w:rsidP="00AD15AA">
      <w:pPr>
        <w:spacing w:line="273" w:lineRule="auto"/>
        <w:ind w:left="709" w:firstLine="709"/>
        <w:jc w:val="both"/>
        <w:rPr>
          <w:i/>
          <w:lang w:val="uk-UA"/>
        </w:rPr>
      </w:pPr>
      <w:r w:rsidRPr="004E276B">
        <w:rPr>
          <w:b/>
          <w:bCs/>
          <w:i/>
          <w:color w:val="333333"/>
        </w:rPr>
        <w:t>РН Р2</w:t>
      </w:r>
      <w:r w:rsidRPr="004E276B">
        <w:rPr>
          <w:i/>
          <w:color w:val="333333"/>
        </w:rPr>
        <w:t xml:space="preserve"> - теоретичних основ методики викладання </w:t>
      </w:r>
      <w:proofErr w:type="gramStart"/>
      <w:r w:rsidRPr="004E276B">
        <w:rPr>
          <w:i/>
          <w:color w:val="333333"/>
        </w:rPr>
        <w:t>англ</w:t>
      </w:r>
      <w:proofErr w:type="gramEnd"/>
      <w:r w:rsidRPr="004E276B">
        <w:rPr>
          <w:i/>
          <w:color w:val="333333"/>
        </w:rPr>
        <w:t xml:space="preserve">ійської мови і літератури, необхідних </w:t>
      </w:r>
      <w:r w:rsidR="00AD15AA" w:rsidRPr="004E276B">
        <w:rPr>
          <w:i/>
          <w:color w:val="333333"/>
        </w:rPr>
        <w:t>для реалізації освітніх програм</w:t>
      </w:r>
      <w:r w:rsidR="00AD15AA" w:rsidRPr="004E276B">
        <w:rPr>
          <w:i/>
          <w:color w:val="333333"/>
          <w:lang w:val="uk-UA"/>
        </w:rPr>
        <w:t>.</w:t>
      </w:r>
    </w:p>
    <w:p w:rsidR="004A47C1" w:rsidRPr="004E276B" w:rsidRDefault="004A47C1" w:rsidP="00AD15AA">
      <w:pPr>
        <w:ind w:left="709" w:firstLine="709"/>
        <w:jc w:val="both"/>
        <w:rPr>
          <w:i/>
          <w:lang w:val="uk-UA"/>
        </w:rPr>
      </w:pPr>
      <w:r w:rsidRPr="004E276B">
        <w:rPr>
          <w:b/>
          <w:bCs/>
          <w:i/>
          <w:color w:val="333333"/>
          <w:lang w:val="uk-UA"/>
        </w:rPr>
        <w:t>РН Р3</w:t>
      </w:r>
      <w:r w:rsidRPr="004E276B">
        <w:rPr>
          <w:i/>
          <w:color w:val="333333"/>
        </w:rPr>
        <w:t> </w:t>
      </w:r>
      <w:r w:rsidRPr="004E276B">
        <w:rPr>
          <w:i/>
          <w:color w:val="333333"/>
          <w:lang w:val="uk-UA"/>
        </w:rPr>
        <w:t>- сутності особистісно-зорієнтованого педагогічного спілкування з</w:t>
      </w:r>
      <w:r w:rsidRPr="004E276B">
        <w:rPr>
          <w:i/>
          <w:color w:val="333333"/>
        </w:rPr>
        <w:t> </w:t>
      </w:r>
      <w:r w:rsidRPr="004E276B">
        <w:rPr>
          <w:i/>
          <w:color w:val="333333"/>
          <w:lang w:val="uk-UA"/>
        </w:rPr>
        <w:t xml:space="preserve"> учнями</w:t>
      </w:r>
    </w:p>
    <w:p w:rsidR="004A47C1" w:rsidRPr="004E276B" w:rsidRDefault="00AD15AA" w:rsidP="00AD15AA">
      <w:pPr>
        <w:shd w:val="clear" w:color="auto" w:fill="FFFFFF"/>
        <w:tabs>
          <w:tab w:val="left" w:pos="360"/>
          <w:tab w:val="left" w:pos="536"/>
        </w:tabs>
        <w:ind w:left="709" w:firstLine="709"/>
        <w:jc w:val="both"/>
        <w:rPr>
          <w:i/>
          <w:lang w:val="uk-UA"/>
        </w:rPr>
      </w:pPr>
      <w:r w:rsidRPr="004E276B">
        <w:rPr>
          <w:b/>
          <w:bCs/>
          <w:i/>
          <w:color w:val="333333"/>
          <w:lang w:val="uk-UA"/>
        </w:rPr>
        <w:tab/>
      </w:r>
      <w:r w:rsidR="004A47C1" w:rsidRPr="004E276B">
        <w:rPr>
          <w:b/>
          <w:bCs/>
          <w:i/>
          <w:color w:val="333333"/>
          <w:lang w:val="uk-UA"/>
        </w:rPr>
        <w:t xml:space="preserve">РН ЗЗ1 </w:t>
      </w:r>
      <w:r w:rsidR="004A47C1" w:rsidRPr="004E276B">
        <w:rPr>
          <w:i/>
          <w:color w:val="333333"/>
          <w:lang w:val="uk-UA"/>
        </w:rPr>
        <w:t>-</w:t>
      </w:r>
      <w:r w:rsidR="004A47C1" w:rsidRPr="004E276B">
        <w:rPr>
          <w:i/>
          <w:color w:val="333333"/>
        </w:rPr>
        <w:t> </w:t>
      </w:r>
      <w:r w:rsidR="004A47C1" w:rsidRPr="004E276B">
        <w:rPr>
          <w:i/>
          <w:color w:val="333333"/>
          <w:lang w:val="uk-UA"/>
        </w:rPr>
        <w:t xml:space="preserve">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4A47C1" w:rsidRPr="004E276B" w:rsidRDefault="00AD15AA" w:rsidP="00AD15AA">
      <w:pPr>
        <w:shd w:val="clear" w:color="auto" w:fill="FFFFFF"/>
        <w:tabs>
          <w:tab w:val="left" w:pos="360"/>
          <w:tab w:val="left" w:pos="536"/>
        </w:tabs>
        <w:ind w:left="709" w:firstLine="709"/>
        <w:jc w:val="both"/>
        <w:rPr>
          <w:i/>
          <w:lang w:val="uk-UA"/>
        </w:rPr>
      </w:pPr>
      <w:r w:rsidRPr="004E276B">
        <w:rPr>
          <w:b/>
          <w:bCs/>
          <w:i/>
          <w:color w:val="333333"/>
          <w:lang w:val="uk-UA"/>
        </w:rPr>
        <w:tab/>
      </w:r>
      <w:r w:rsidR="004A47C1" w:rsidRPr="004E276B">
        <w:rPr>
          <w:b/>
          <w:bCs/>
          <w:i/>
          <w:color w:val="333333"/>
          <w:lang w:val="uk-UA"/>
        </w:rPr>
        <w:t xml:space="preserve">РН ЗЗ2 </w:t>
      </w:r>
      <w:r w:rsidR="004A47C1" w:rsidRPr="004E276B">
        <w:rPr>
          <w:i/>
          <w:color w:val="333333"/>
          <w:lang w:val="uk-UA"/>
        </w:rPr>
        <w:t>-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w:t>
      </w:r>
    </w:p>
    <w:p w:rsidR="004A47C1" w:rsidRPr="004E276B" w:rsidRDefault="00AD15AA" w:rsidP="00AD15AA">
      <w:pPr>
        <w:shd w:val="clear" w:color="auto" w:fill="FFFFFF"/>
        <w:tabs>
          <w:tab w:val="left" w:pos="360"/>
          <w:tab w:val="left" w:pos="536"/>
        </w:tabs>
        <w:ind w:left="709" w:firstLine="709"/>
        <w:jc w:val="both"/>
        <w:rPr>
          <w:i/>
          <w:lang w:val="uk-UA"/>
        </w:rPr>
      </w:pPr>
      <w:r w:rsidRPr="004E276B">
        <w:rPr>
          <w:b/>
          <w:bCs/>
          <w:i/>
          <w:color w:val="333333"/>
          <w:lang w:val="uk-UA"/>
        </w:rPr>
        <w:tab/>
      </w:r>
      <w:r w:rsidR="004A47C1" w:rsidRPr="004E276B">
        <w:rPr>
          <w:b/>
          <w:bCs/>
          <w:i/>
          <w:color w:val="333333"/>
          <w:lang w:val="uk-UA"/>
        </w:rPr>
        <w:t xml:space="preserve">РН ЗЗ3 </w:t>
      </w:r>
      <w:r w:rsidR="004A47C1" w:rsidRPr="004E276B">
        <w:rPr>
          <w:i/>
          <w:color w:val="333333"/>
          <w:lang w:val="uk-UA"/>
        </w:rPr>
        <w:t>- користуватися різноманітними методами і формами навчання, прогресивними прийомами керівництва навчальною, суспільною, творчою діяльністю учнівських колективів.</w:t>
      </w:r>
    </w:p>
    <w:p w:rsidR="004A47C1" w:rsidRPr="004E276B" w:rsidRDefault="004A47C1" w:rsidP="00AD15AA">
      <w:pPr>
        <w:shd w:val="clear" w:color="auto" w:fill="FFFFFF"/>
        <w:tabs>
          <w:tab w:val="left" w:pos="426"/>
        </w:tabs>
        <w:ind w:left="709" w:firstLine="709"/>
        <w:jc w:val="both"/>
        <w:rPr>
          <w:i/>
        </w:rPr>
      </w:pPr>
      <w:r w:rsidRPr="004E276B">
        <w:rPr>
          <w:b/>
          <w:bCs/>
          <w:i/>
          <w:color w:val="333333"/>
          <w:lang w:val="uk-UA"/>
        </w:rPr>
        <w:tab/>
      </w:r>
      <w:r w:rsidRPr="004E276B">
        <w:rPr>
          <w:b/>
          <w:bCs/>
          <w:i/>
          <w:color w:val="333333"/>
        </w:rPr>
        <w:t>РН ЗЗ6 </w:t>
      </w:r>
      <w:r w:rsidRPr="004E276B">
        <w:rPr>
          <w:i/>
          <w:color w:val="333333"/>
        </w:rPr>
        <w:t xml:space="preserve">- володіти сучасними технологіями організації навчального процесу й оцінки досягнень учнів на </w:t>
      </w:r>
      <w:proofErr w:type="gramStart"/>
      <w:r w:rsidRPr="004E276B">
        <w:rPr>
          <w:i/>
          <w:color w:val="333333"/>
        </w:rPr>
        <w:t>р</w:t>
      </w:r>
      <w:proofErr w:type="gramEnd"/>
      <w:r w:rsidRPr="004E276B">
        <w:rPr>
          <w:i/>
          <w:color w:val="333333"/>
        </w:rPr>
        <w:t>ізних етапах навчання;</w:t>
      </w:r>
    </w:p>
    <w:p w:rsidR="004A47C1" w:rsidRPr="004E276B" w:rsidRDefault="004A47C1" w:rsidP="00AD15AA">
      <w:pPr>
        <w:tabs>
          <w:tab w:val="left" w:pos="709"/>
        </w:tabs>
        <w:ind w:left="709" w:firstLine="709"/>
        <w:jc w:val="both"/>
        <w:rPr>
          <w:i/>
          <w:color w:val="333333"/>
          <w:lang w:val="uk-UA"/>
        </w:rPr>
      </w:pPr>
      <w:r w:rsidRPr="004E276B">
        <w:rPr>
          <w:b/>
          <w:bCs/>
          <w:i/>
          <w:color w:val="333333"/>
          <w:lang w:val="uk-UA"/>
        </w:rPr>
        <w:tab/>
      </w:r>
      <w:r w:rsidRPr="004E276B">
        <w:rPr>
          <w:b/>
          <w:bCs/>
          <w:i/>
          <w:color w:val="333333"/>
        </w:rPr>
        <w:t>РН ЗЗ7 </w:t>
      </w:r>
      <w:r w:rsidRPr="004E276B">
        <w:rPr>
          <w:i/>
          <w:color w:val="333333"/>
          <w:shd w:val="clear" w:color="auto" w:fill="FFFFFF"/>
        </w:rPr>
        <w:t xml:space="preserve">- </w:t>
      </w:r>
      <w:r w:rsidRPr="004E276B">
        <w:rPr>
          <w:i/>
          <w:color w:val="333333"/>
        </w:rPr>
        <w:t xml:space="preserve">систематично </w:t>
      </w:r>
      <w:proofErr w:type="gramStart"/>
      <w:r w:rsidRPr="004E276B">
        <w:rPr>
          <w:i/>
          <w:color w:val="333333"/>
        </w:rPr>
        <w:t>п</w:t>
      </w:r>
      <w:proofErr w:type="gramEnd"/>
      <w:r w:rsidRPr="004E276B">
        <w:rPr>
          <w:i/>
          <w:color w:val="333333"/>
        </w:rPr>
        <w:t>ідвищувати рівень своєї професійної діяльності;</w:t>
      </w:r>
    </w:p>
    <w:p w:rsidR="004A47C1" w:rsidRPr="004E276B" w:rsidRDefault="004A47C1" w:rsidP="00AD15AA">
      <w:pPr>
        <w:tabs>
          <w:tab w:val="left" w:pos="709"/>
        </w:tabs>
        <w:ind w:left="709" w:firstLine="709"/>
        <w:jc w:val="both"/>
        <w:rPr>
          <w:i/>
          <w:color w:val="333333"/>
          <w:lang w:val="uk-UA"/>
        </w:rPr>
      </w:pPr>
      <w:r w:rsidRPr="004E276B">
        <w:rPr>
          <w:rStyle w:val="docdata"/>
          <w:b/>
          <w:bCs/>
          <w:i/>
          <w:color w:val="333333"/>
          <w:lang w:val="uk-UA"/>
        </w:rPr>
        <w:tab/>
        <w:t>РН ЗЗ</w:t>
      </w:r>
      <w:r w:rsidRPr="004E276B">
        <w:rPr>
          <w:b/>
          <w:bCs/>
          <w:i/>
          <w:color w:val="333333"/>
          <w:lang w:val="uk-UA"/>
        </w:rPr>
        <w:t>8</w:t>
      </w:r>
      <w:r w:rsidRPr="004E276B">
        <w:rPr>
          <w:b/>
          <w:bCs/>
          <w:i/>
          <w:color w:val="333333"/>
        </w:rPr>
        <w:t> </w:t>
      </w:r>
      <w:r w:rsidRPr="004E276B">
        <w:rPr>
          <w:i/>
          <w:color w:val="333333"/>
          <w:lang w:val="uk-UA"/>
        </w:rPr>
        <w:t>- уміння використовувати новітні освітні технології, програмне забезпечення й сучасні технічні засоби навчання, створювати відеотрейлери, презентації;</w:t>
      </w:r>
    </w:p>
    <w:p w:rsidR="004A47C1" w:rsidRPr="004E276B" w:rsidRDefault="004A47C1" w:rsidP="00AD15AA">
      <w:pPr>
        <w:pStyle w:val="2204"/>
        <w:spacing w:before="0" w:beforeAutospacing="0" w:after="0" w:afterAutospacing="0"/>
        <w:ind w:left="709" w:firstLine="709"/>
        <w:jc w:val="both"/>
        <w:rPr>
          <w:i/>
          <w:lang w:val="uk-UA"/>
        </w:rPr>
      </w:pPr>
      <w:r w:rsidRPr="004E276B">
        <w:rPr>
          <w:b/>
          <w:bCs/>
          <w:i/>
          <w:color w:val="000000"/>
          <w:lang w:val="uk-UA"/>
        </w:rPr>
        <w:t>РН ЗЗ10</w:t>
      </w:r>
      <w:r w:rsidRPr="004E276B">
        <w:rPr>
          <w:i/>
          <w:color w:val="000000"/>
        </w:rPr>
        <w:t> </w:t>
      </w:r>
      <w:r w:rsidRPr="004E276B">
        <w:rPr>
          <w:i/>
          <w:color w:val="000000"/>
          <w:lang w:val="uk-UA"/>
        </w:rPr>
        <w:t>- вміти здійснювати рефлексію, самоаналіз та самокорекцію здійснюваної професійної діяльності.</w:t>
      </w:r>
    </w:p>
    <w:p w:rsidR="004A47C1" w:rsidRPr="004E276B" w:rsidRDefault="004A47C1" w:rsidP="00AD15AA">
      <w:pPr>
        <w:ind w:left="709" w:firstLine="709"/>
        <w:jc w:val="both"/>
        <w:rPr>
          <w:i/>
        </w:rPr>
      </w:pPr>
      <w:r w:rsidRPr="004E276B">
        <w:rPr>
          <w:b/>
          <w:bCs/>
          <w:i/>
          <w:color w:val="333333"/>
        </w:rPr>
        <w:t>РН А1</w:t>
      </w:r>
      <w:r w:rsidRPr="004E276B">
        <w:rPr>
          <w:i/>
          <w:color w:val="333333"/>
        </w:rPr>
        <w:t xml:space="preserve">- аналізувати результати </w:t>
      </w:r>
      <w:proofErr w:type="gramStart"/>
      <w:r w:rsidRPr="004E276B">
        <w:rPr>
          <w:i/>
          <w:color w:val="333333"/>
        </w:rPr>
        <w:t>р</w:t>
      </w:r>
      <w:proofErr w:type="gramEnd"/>
      <w:r w:rsidRPr="004E276B">
        <w:rPr>
          <w:i/>
          <w:color w:val="333333"/>
        </w:rPr>
        <w:t>ізних аспектів професійної діяльності з метою забезпечення конкурентоспроможності відповідних фахових послуг;</w:t>
      </w:r>
    </w:p>
    <w:p w:rsidR="004A47C1" w:rsidRPr="004E276B" w:rsidRDefault="004A47C1" w:rsidP="00AD15AA">
      <w:pPr>
        <w:ind w:left="709" w:firstLine="709"/>
        <w:jc w:val="both"/>
        <w:rPr>
          <w:i/>
        </w:rPr>
      </w:pPr>
      <w:r w:rsidRPr="004E276B">
        <w:rPr>
          <w:b/>
          <w:bCs/>
          <w:i/>
          <w:color w:val="333333"/>
        </w:rPr>
        <w:t>РН А2</w:t>
      </w:r>
      <w:r w:rsidRPr="004E276B">
        <w:rPr>
          <w:i/>
          <w:color w:val="333333"/>
        </w:rPr>
        <w:t xml:space="preserve">- аналізувати педагогічні інновації щодо вивчення мов та літератури, визначати  </w:t>
      </w:r>
      <w:proofErr w:type="gramStart"/>
      <w:r w:rsidRPr="004E276B">
        <w:rPr>
          <w:i/>
          <w:color w:val="333333"/>
        </w:rPr>
        <w:t>доц</w:t>
      </w:r>
      <w:proofErr w:type="gramEnd"/>
      <w:r w:rsidRPr="004E276B">
        <w:rPr>
          <w:i/>
          <w:color w:val="333333"/>
        </w:rPr>
        <w:t>ільність їх впровадження в освітньо-виховний процес навчального закладу;</w:t>
      </w:r>
    </w:p>
    <w:p w:rsidR="004A47C1" w:rsidRPr="004E276B" w:rsidRDefault="004A47C1" w:rsidP="00AD15AA">
      <w:pPr>
        <w:ind w:left="709" w:firstLine="709"/>
        <w:jc w:val="both"/>
        <w:rPr>
          <w:i/>
        </w:rPr>
      </w:pPr>
      <w:r w:rsidRPr="004E276B">
        <w:rPr>
          <w:b/>
          <w:bCs/>
          <w:i/>
          <w:color w:val="333333"/>
        </w:rPr>
        <w:t>РН С</w:t>
      </w:r>
      <w:proofErr w:type="gramStart"/>
      <w:r w:rsidRPr="004E276B">
        <w:rPr>
          <w:b/>
          <w:bCs/>
          <w:i/>
          <w:color w:val="333333"/>
        </w:rPr>
        <w:t>2</w:t>
      </w:r>
      <w:proofErr w:type="gramEnd"/>
      <w:r w:rsidRPr="004E276B">
        <w:rPr>
          <w:i/>
          <w:color w:val="333333"/>
        </w:rPr>
        <w:t>- аргументувати власні судження, класифікувати мовні та мовленнєві феномени;</w:t>
      </w:r>
    </w:p>
    <w:p w:rsidR="004A47C1" w:rsidRPr="004E276B" w:rsidRDefault="004A47C1" w:rsidP="00AD15AA">
      <w:pPr>
        <w:ind w:left="709" w:firstLine="709"/>
        <w:jc w:val="both"/>
        <w:rPr>
          <w:i/>
          <w:lang w:val="uk-UA"/>
        </w:rPr>
      </w:pPr>
      <w:r w:rsidRPr="004E276B">
        <w:rPr>
          <w:b/>
          <w:bCs/>
          <w:i/>
          <w:color w:val="333333"/>
          <w:lang w:val="uk-UA"/>
        </w:rPr>
        <w:t>РН С3</w:t>
      </w:r>
      <w:r w:rsidRPr="004E276B">
        <w:rPr>
          <w:i/>
          <w:color w:val="333333"/>
          <w:lang w:val="uk-UA"/>
        </w:rPr>
        <w:t>- розробляти фрагменти та плани-конспекти уроків з англійської/німецької мови та світової літератури та методичні рекомендації щодо їх проведення.</w:t>
      </w:r>
    </w:p>
    <w:p w:rsidR="004A47C1" w:rsidRPr="004E276B" w:rsidRDefault="004A47C1" w:rsidP="00AD15AA">
      <w:pPr>
        <w:ind w:left="709" w:firstLine="709"/>
        <w:jc w:val="both"/>
        <w:rPr>
          <w:i/>
        </w:rPr>
      </w:pPr>
      <w:r w:rsidRPr="004E276B">
        <w:rPr>
          <w:b/>
          <w:bCs/>
          <w:i/>
          <w:color w:val="333333"/>
        </w:rPr>
        <w:lastRenderedPageBreak/>
        <w:t>РН О1</w:t>
      </w:r>
      <w:r w:rsidRPr="004E276B">
        <w:rPr>
          <w:i/>
          <w:color w:val="333333"/>
        </w:rPr>
        <w:t xml:space="preserve">- оцінювати педагогічні інновації, навчальний матеріал, визначати  </w:t>
      </w:r>
      <w:proofErr w:type="gramStart"/>
      <w:r w:rsidRPr="004E276B">
        <w:rPr>
          <w:i/>
          <w:color w:val="333333"/>
        </w:rPr>
        <w:t>доц</w:t>
      </w:r>
      <w:proofErr w:type="gramEnd"/>
      <w:r w:rsidRPr="004E276B">
        <w:rPr>
          <w:i/>
          <w:color w:val="333333"/>
        </w:rPr>
        <w:t>ільність їх впровадження в освітньо-виховному процесі навчального закладу;</w:t>
      </w:r>
    </w:p>
    <w:p w:rsidR="00661C8E" w:rsidRPr="003664C6" w:rsidRDefault="004A47C1" w:rsidP="00AD15AA">
      <w:pPr>
        <w:ind w:left="709" w:firstLine="709"/>
        <w:jc w:val="both"/>
        <w:rPr>
          <w:i/>
          <w:lang w:val="uk-UA"/>
        </w:rPr>
      </w:pPr>
      <w:r w:rsidRPr="004E276B">
        <w:rPr>
          <w:b/>
          <w:bCs/>
          <w:i/>
          <w:color w:val="333333"/>
          <w:lang w:val="uk-UA"/>
        </w:rPr>
        <w:t>РН О2</w:t>
      </w:r>
      <w:r w:rsidRPr="004E276B">
        <w:rPr>
          <w:b/>
          <w:bCs/>
          <w:i/>
          <w:color w:val="333333"/>
        </w:rPr>
        <w:t> </w:t>
      </w:r>
      <w:r w:rsidRPr="004E276B">
        <w:rPr>
          <w:i/>
          <w:color w:val="333333"/>
          <w:lang w:val="uk-UA"/>
        </w:rPr>
        <w:t>- оцінювати особистий</w:t>
      </w:r>
      <w:r w:rsidRPr="004E276B">
        <w:rPr>
          <w:i/>
          <w:color w:val="333333"/>
        </w:rPr>
        <w:t> </w:t>
      </w:r>
      <w:r w:rsidRPr="004E276B">
        <w:rPr>
          <w:i/>
          <w:color w:val="333333"/>
          <w:lang w:val="uk-UA"/>
        </w:rPr>
        <w:t xml:space="preserve">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r w:rsidRPr="004E276B">
        <w:rPr>
          <w:i/>
          <w:lang w:val="uk-UA"/>
        </w:rPr>
        <w:t xml:space="preserve"> </w:t>
      </w:r>
      <w:r w:rsidR="00B812C2" w:rsidRPr="004E276B">
        <w:rPr>
          <w:i/>
          <w:lang w:val="uk-UA" w:eastAsia="uk-UA"/>
        </w:rPr>
        <w:t>педагогічному колективі освітнього закладу, інших професійних об’єднаннях).</w:t>
      </w:r>
      <w:r w:rsidR="00B812C2" w:rsidRPr="003664C6">
        <w:rPr>
          <w:i/>
          <w:lang w:val="uk-UA" w:eastAsia="uk-UA"/>
        </w:rPr>
        <w:t xml:space="preserve"> </w:t>
      </w:r>
    </w:p>
    <w:p w:rsidR="00661C8E" w:rsidRPr="003664C6" w:rsidRDefault="00661C8E" w:rsidP="007E6C38">
      <w:pPr>
        <w:ind w:firstLine="720"/>
        <w:jc w:val="both"/>
        <w:rPr>
          <w:b/>
          <w:lang w:val="uk-UA"/>
        </w:rPr>
      </w:pPr>
    </w:p>
    <w:p w:rsidR="00262A16" w:rsidRPr="003664C6" w:rsidRDefault="00262A16" w:rsidP="007E6C38">
      <w:pPr>
        <w:ind w:hanging="360"/>
        <w:jc w:val="center"/>
        <w:rPr>
          <w:b/>
          <w:caps/>
          <w:color w:val="000000"/>
        </w:rPr>
      </w:pPr>
      <w:r w:rsidRPr="003664C6">
        <w:rPr>
          <w:b/>
          <w:caps/>
          <w:color w:val="000000"/>
        </w:rPr>
        <w:t>5. Обсяг курсу</w:t>
      </w:r>
    </w:p>
    <w:p w:rsidR="00262A16" w:rsidRPr="003664C6" w:rsidRDefault="00262A16" w:rsidP="007E6C38">
      <w:pPr>
        <w:ind w:hanging="360"/>
        <w:jc w:val="center"/>
        <w:rPr>
          <w:caps/>
          <w:color w:val="000000"/>
          <w:highlight w:val="magenta"/>
        </w:rPr>
      </w:pPr>
    </w:p>
    <w:tbl>
      <w:tblPr>
        <w:tblW w:w="10632" w:type="dxa"/>
        <w:tblInd w:w="-719" w:type="dxa"/>
        <w:tblLayout w:type="fixed"/>
        <w:tblCellMar>
          <w:top w:w="15" w:type="dxa"/>
          <w:left w:w="15" w:type="dxa"/>
          <w:bottom w:w="15" w:type="dxa"/>
          <w:right w:w="15" w:type="dxa"/>
        </w:tblCellMar>
        <w:tblLook w:val="0000" w:firstRow="0" w:lastRow="0" w:firstColumn="0" w:lastColumn="0" w:noHBand="0" w:noVBand="0"/>
      </w:tblPr>
      <w:tblGrid>
        <w:gridCol w:w="1985"/>
        <w:gridCol w:w="1843"/>
        <w:gridCol w:w="2268"/>
        <w:gridCol w:w="2268"/>
        <w:gridCol w:w="2268"/>
      </w:tblGrid>
      <w:tr w:rsidR="00262A16" w:rsidRPr="003664C6"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3664C6" w:rsidRDefault="00262A16" w:rsidP="007E6C38">
            <w:pPr>
              <w:rPr>
                <w:color w:val="000000"/>
              </w:rPr>
            </w:pPr>
            <w:r w:rsidRPr="003664C6">
              <w:rPr>
                <w:b/>
                <w:color w:val="000000"/>
              </w:rPr>
              <w:t>Вид заняття</w:t>
            </w:r>
          </w:p>
        </w:tc>
        <w:tc>
          <w:tcPr>
            <w:tcW w:w="1843" w:type="dxa"/>
            <w:tcBorders>
              <w:top w:val="single" w:sz="8" w:space="0" w:color="000000"/>
              <w:left w:val="single" w:sz="8" w:space="0" w:color="000000"/>
              <w:bottom w:val="single" w:sz="8" w:space="0" w:color="000000"/>
              <w:right w:val="single" w:sz="8" w:space="0" w:color="000000"/>
            </w:tcBorders>
          </w:tcPr>
          <w:p w:rsidR="00262A16" w:rsidRPr="003664C6" w:rsidRDefault="00262A16" w:rsidP="007E6C38">
            <w:pPr>
              <w:jc w:val="center"/>
              <w:rPr>
                <w:b/>
                <w:color w:val="000000"/>
                <w:lang w:val="uk-UA"/>
              </w:rPr>
            </w:pPr>
            <w:r w:rsidRPr="003664C6">
              <w:rPr>
                <w:b/>
                <w:color w:val="000000"/>
                <w:lang w:val="uk-UA"/>
              </w:rPr>
              <w:t>Загальна кількість</w:t>
            </w:r>
          </w:p>
        </w:tc>
        <w:tc>
          <w:tcPr>
            <w:tcW w:w="2268" w:type="dxa"/>
            <w:tcBorders>
              <w:top w:val="single" w:sz="8" w:space="0" w:color="000000"/>
              <w:left w:val="single" w:sz="8" w:space="0" w:color="000000"/>
              <w:bottom w:val="single" w:sz="8" w:space="0" w:color="000000"/>
              <w:right w:val="single" w:sz="4" w:space="0" w:color="000000"/>
            </w:tcBorders>
          </w:tcPr>
          <w:p w:rsidR="00262A16" w:rsidRPr="003664C6" w:rsidRDefault="00262A16" w:rsidP="007E6C38">
            <w:pPr>
              <w:jc w:val="center"/>
              <w:rPr>
                <w:b/>
                <w:color w:val="000000"/>
              </w:rPr>
            </w:pPr>
            <w:r w:rsidRPr="003664C6">
              <w:rPr>
                <w:b/>
                <w:color w:val="000000"/>
              </w:rPr>
              <w:t>лекції</w:t>
            </w:r>
          </w:p>
        </w:tc>
        <w:tc>
          <w:tcPr>
            <w:tcW w:w="2268" w:type="dxa"/>
            <w:tcBorders>
              <w:top w:val="single" w:sz="8" w:space="0" w:color="000000"/>
              <w:left w:val="single" w:sz="4" w:space="0" w:color="000000"/>
              <w:bottom w:val="single" w:sz="8" w:space="0" w:color="000000"/>
              <w:right w:val="single" w:sz="4" w:space="0" w:color="000000"/>
            </w:tcBorders>
          </w:tcPr>
          <w:p w:rsidR="00262A16" w:rsidRPr="003664C6" w:rsidRDefault="00262A16" w:rsidP="007E6C38">
            <w:pPr>
              <w:jc w:val="center"/>
              <w:rPr>
                <w:b/>
                <w:color w:val="000000"/>
              </w:rPr>
            </w:pPr>
            <w:r w:rsidRPr="003664C6">
              <w:rPr>
                <w:b/>
                <w:color w:val="000000"/>
              </w:rPr>
              <w:t>практичні заняття</w:t>
            </w:r>
          </w:p>
        </w:tc>
        <w:tc>
          <w:tcPr>
            <w:tcW w:w="2268" w:type="dxa"/>
            <w:tcBorders>
              <w:top w:val="single" w:sz="8" w:space="0" w:color="000000"/>
              <w:left w:val="single" w:sz="4" w:space="0" w:color="000000"/>
              <w:bottom w:val="single" w:sz="8" w:space="0" w:color="000000"/>
              <w:right w:val="single" w:sz="8" w:space="0" w:color="000000"/>
            </w:tcBorders>
          </w:tcPr>
          <w:p w:rsidR="00262A16" w:rsidRPr="003664C6" w:rsidRDefault="00262A16" w:rsidP="007E6C38">
            <w:pPr>
              <w:jc w:val="center"/>
              <w:rPr>
                <w:b/>
                <w:color w:val="000000"/>
              </w:rPr>
            </w:pPr>
            <w:r w:rsidRPr="003664C6">
              <w:rPr>
                <w:b/>
                <w:color w:val="000000"/>
              </w:rPr>
              <w:t xml:space="preserve">самостійна робота </w:t>
            </w:r>
          </w:p>
        </w:tc>
      </w:tr>
      <w:tr w:rsidR="00262A16" w:rsidRPr="003664C6"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3664C6" w:rsidRDefault="00262A16" w:rsidP="007E6C38">
            <w:pPr>
              <w:rPr>
                <w:b/>
                <w:color w:val="000000"/>
              </w:rPr>
            </w:pPr>
            <w:r w:rsidRPr="003664C6">
              <w:rPr>
                <w:b/>
                <w:color w:val="000000"/>
              </w:rPr>
              <w:t>Кількість годин</w:t>
            </w:r>
          </w:p>
        </w:tc>
        <w:tc>
          <w:tcPr>
            <w:tcW w:w="1843" w:type="dxa"/>
            <w:tcBorders>
              <w:top w:val="single" w:sz="8" w:space="0" w:color="000000"/>
              <w:left w:val="single" w:sz="8" w:space="0" w:color="000000"/>
              <w:bottom w:val="single" w:sz="8" w:space="0" w:color="000000"/>
              <w:right w:val="single" w:sz="8" w:space="0" w:color="000000"/>
            </w:tcBorders>
          </w:tcPr>
          <w:p w:rsidR="00262A16" w:rsidRPr="003664C6" w:rsidRDefault="00797D91" w:rsidP="007E6C38">
            <w:pPr>
              <w:jc w:val="center"/>
              <w:rPr>
                <w:b/>
                <w:color w:val="000000"/>
                <w:lang w:val="uk-UA"/>
              </w:rPr>
            </w:pPr>
            <w:r w:rsidRPr="003664C6">
              <w:rPr>
                <w:b/>
                <w:color w:val="000000"/>
                <w:lang w:val="uk-UA"/>
              </w:rPr>
              <w:t>9</w:t>
            </w:r>
            <w:r w:rsidR="00262A16" w:rsidRPr="003664C6">
              <w:rPr>
                <w:b/>
                <w:color w:val="000000"/>
                <w:lang w:val="uk-UA"/>
              </w:rPr>
              <w:t>0</w:t>
            </w:r>
          </w:p>
        </w:tc>
        <w:tc>
          <w:tcPr>
            <w:tcW w:w="2268" w:type="dxa"/>
            <w:tcBorders>
              <w:top w:val="single" w:sz="8" w:space="0" w:color="000000"/>
              <w:left w:val="single" w:sz="8" w:space="0" w:color="000000"/>
              <w:bottom w:val="single" w:sz="8" w:space="0" w:color="000000"/>
              <w:right w:val="single" w:sz="4" w:space="0" w:color="000000"/>
            </w:tcBorders>
          </w:tcPr>
          <w:p w:rsidR="00262A16" w:rsidRPr="003664C6" w:rsidRDefault="00797D91" w:rsidP="007E6C38">
            <w:pPr>
              <w:jc w:val="center"/>
              <w:rPr>
                <w:b/>
                <w:color w:val="000000"/>
                <w:lang w:val="uk-UA"/>
              </w:rPr>
            </w:pPr>
            <w:r w:rsidRPr="003664C6">
              <w:rPr>
                <w:b/>
                <w:color w:val="000000"/>
                <w:lang w:val="uk-UA"/>
              </w:rPr>
              <w:t>16</w:t>
            </w:r>
          </w:p>
        </w:tc>
        <w:tc>
          <w:tcPr>
            <w:tcW w:w="2268" w:type="dxa"/>
            <w:tcBorders>
              <w:top w:val="single" w:sz="8" w:space="0" w:color="000000"/>
              <w:left w:val="single" w:sz="4" w:space="0" w:color="000000"/>
              <w:bottom w:val="single" w:sz="8" w:space="0" w:color="000000"/>
              <w:right w:val="single" w:sz="4" w:space="0" w:color="000000"/>
            </w:tcBorders>
          </w:tcPr>
          <w:p w:rsidR="00262A16" w:rsidRPr="003664C6" w:rsidRDefault="00797D91" w:rsidP="007E6C38">
            <w:pPr>
              <w:jc w:val="center"/>
              <w:rPr>
                <w:b/>
                <w:color w:val="000000"/>
                <w:lang w:val="uk-UA"/>
              </w:rPr>
            </w:pPr>
            <w:r w:rsidRPr="003664C6">
              <w:rPr>
                <w:b/>
                <w:color w:val="000000"/>
                <w:lang w:val="uk-UA"/>
              </w:rPr>
              <w:t>1</w:t>
            </w:r>
            <w:r w:rsidR="00262A16" w:rsidRPr="003664C6">
              <w:rPr>
                <w:b/>
                <w:color w:val="000000"/>
              </w:rPr>
              <w:t>4</w:t>
            </w:r>
          </w:p>
        </w:tc>
        <w:tc>
          <w:tcPr>
            <w:tcW w:w="2268" w:type="dxa"/>
            <w:tcBorders>
              <w:top w:val="single" w:sz="8" w:space="0" w:color="000000"/>
              <w:left w:val="single" w:sz="4" w:space="0" w:color="000000"/>
              <w:bottom w:val="single" w:sz="8" w:space="0" w:color="000000"/>
              <w:right w:val="single" w:sz="8" w:space="0" w:color="000000"/>
            </w:tcBorders>
          </w:tcPr>
          <w:p w:rsidR="00262A16" w:rsidRPr="003664C6" w:rsidRDefault="00797D91" w:rsidP="007E6C38">
            <w:pPr>
              <w:jc w:val="center"/>
              <w:rPr>
                <w:b/>
                <w:color w:val="000000"/>
                <w:lang w:val="uk-UA"/>
              </w:rPr>
            </w:pPr>
            <w:r w:rsidRPr="003664C6">
              <w:rPr>
                <w:b/>
                <w:color w:val="000000"/>
                <w:lang w:val="uk-UA"/>
              </w:rPr>
              <w:t>60</w:t>
            </w:r>
          </w:p>
        </w:tc>
      </w:tr>
    </w:tbl>
    <w:p w:rsidR="00262A16" w:rsidRPr="003664C6" w:rsidRDefault="00262A16" w:rsidP="007E6C38">
      <w:pPr>
        <w:ind w:hanging="360"/>
        <w:rPr>
          <w:color w:val="000000"/>
        </w:rPr>
      </w:pPr>
    </w:p>
    <w:p w:rsidR="00262A16" w:rsidRPr="003664C6" w:rsidRDefault="00262A16" w:rsidP="007E6C38">
      <w:pPr>
        <w:ind w:firstLine="720"/>
        <w:jc w:val="both"/>
        <w:rPr>
          <w:lang w:val="uk-UA"/>
        </w:rPr>
      </w:pPr>
    </w:p>
    <w:p w:rsidR="00750B27" w:rsidRPr="003664C6" w:rsidRDefault="00356640" w:rsidP="007E6C38">
      <w:pPr>
        <w:ind w:firstLine="720"/>
        <w:jc w:val="both"/>
        <w:rPr>
          <w:lang w:val="uk-UA"/>
        </w:rPr>
      </w:pPr>
      <w:r w:rsidRPr="003664C6">
        <w:rPr>
          <w:b/>
          <w:lang w:val="uk-UA"/>
        </w:rPr>
        <w:t>Політика курсу.</w:t>
      </w:r>
      <w:r w:rsidRPr="003664C6">
        <w:t xml:space="preserve"> </w:t>
      </w:r>
      <w:r w:rsidRPr="003664C6">
        <w:rPr>
          <w:lang w:val="uk-UA"/>
        </w:rPr>
        <w:t>Система вимог та правил поведінки здобувачів вищої освіти на заняттях, методичні рекомендації щодо виконання різних видів робіт. При цьому обов’язково описується</w:t>
      </w:r>
      <w:r w:rsidR="00750B27" w:rsidRPr="003664C6">
        <w:rPr>
          <w:lang w:val="uk-UA"/>
        </w:rPr>
        <w:t>:</w:t>
      </w:r>
    </w:p>
    <w:p w:rsidR="00750B27" w:rsidRPr="003664C6" w:rsidRDefault="00356640" w:rsidP="00DE7927">
      <w:pPr>
        <w:pStyle w:val="a3"/>
        <w:numPr>
          <w:ilvl w:val="0"/>
          <w:numId w:val="1"/>
        </w:numPr>
        <w:jc w:val="both"/>
        <w:rPr>
          <w:lang w:val="uk-UA"/>
        </w:rPr>
      </w:pPr>
      <w:r w:rsidRPr="003664C6">
        <w:rPr>
          <w:lang w:val="uk-UA"/>
        </w:rPr>
        <w:t>присутність на заняттях та активність здобувач</w:t>
      </w:r>
      <w:r w:rsidR="00A61419" w:rsidRPr="003664C6">
        <w:rPr>
          <w:lang w:val="uk-UA"/>
        </w:rPr>
        <w:t>ів вищої освіти під час занять;.</w:t>
      </w:r>
    </w:p>
    <w:p w:rsidR="00750B27" w:rsidRPr="003664C6" w:rsidRDefault="00356640" w:rsidP="00DE7927">
      <w:pPr>
        <w:pStyle w:val="a3"/>
        <w:numPr>
          <w:ilvl w:val="0"/>
          <w:numId w:val="1"/>
        </w:numPr>
        <w:jc w:val="both"/>
        <w:rPr>
          <w:lang w:val="uk-UA"/>
        </w:rPr>
      </w:pPr>
      <w:r w:rsidRPr="003664C6">
        <w:rPr>
          <w:lang w:val="uk-UA"/>
        </w:rPr>
        <w:t>недопустимість про</w:t>
      </w:r>
      <w:r w:rsidR="001623D8" w:rsidRPr="003664C6">
        <w:rPr>
          <w:lang w:val="uk-UA"/>
        </w:rPr>
        <w:t>пусків та запізнень на заняття;</w:t>
      </w:r>
    </w:p>
    <w:p w:rsidR="00750B27" w:rsidRPr="003664C6" w:rsidRDefault="00356640" w:rsidP="00DE7927">
      <w:pPr>
        <w:pStyle w:val="a3"/>
        <w:numPr>
          <w:ilvl w:val="0"/>
          <w:numId w:val="1"/>
        </w:numPr>
        <w:jc w:val="both"/>
        <w:rPr>
          <w:lang w:val="uk-UA"/>
        </w:rPr>
      </w:pPr>
      <w:r w:rsidRPr="003664C6">
        <w:rPr>
          <w:lang w:val="uk-UA"/>
        </w:rPr>
        <w:t>неприпустимість користування мобільним телефоном, планшетом чи іншими мобільними пристроями під час</w:t>
      </w:r>
      <w:r w:rsidR="00750B27" w:rsidRPr="003664C6">
        <w:rPr>
          <w:lang w:val="uk-UA"/>
        </w:rPr>
        <w:t xml:space="preserve"> заняття без дозволу викл</w:t>
      </w:r>
      <w:r w:rsidR="001623D8" w:rsidRPr="003664C6">
        <w:rPr>
          <w:lang w:val="uk-UA"/>
        </w:rPr>
        <w:t>адача;</w:t>
      </w:r>
    </w:p>
    <w:p w:rsidR="007231B7" w:rsidRPr="003664C6" w:rsidRDefault="00A61419" w:rsidP="00DE7927">
      <w:pPr>
        <w:pStyle w:val="a3"/>
        <w:numPr>
          <w:ilvl w:val="0"/>
          <w:numId w:val="1"/>
        </w:numPr>
        <w:jc w:val="both"/>
        <w:rPr>
          <w:color w:val="000000"/>
        </w:rPr>
      </w:pPr>
      <w:r w:rsidRPr="003664C6">
        <w:rPr>
          <w:color w:val="000000"/>
        </w:rPr>
        <w:t>курс передбачає роботу в колективі</w:t>
      </w:r>
      <w:r w:rsidRPr="003664C6">
        <w:rPr>
          <w:color w:val="000000"/>
          <w:lang w:val="uk-UA"/>
        </w:rPr>
        <w:t xml:space="preserve">, </w:t>
      </w:r>
      <w:r w:rsidR="007231B7" w:rsidRPr="003664C6">
        <w:rPr>
          <w:lang w:val="uk-UA"/>
        </w:rPr>
        <w:t>на заняттях дотримуватись правил роботи у групі, шанобливо ст</w:t>
      </w:r>
      <w:r w:rsidR="001623D8" w:rsidRPr="003664C6">
        <w:rPr>
          <w:lang w:val="uk-UA"/>
        </w:rPr>
        <w:t>авитись до поглядів один одного;</w:t>
      </w:r>
    </w:p>
    <w:p w:rsidR="00A61419" w:rsidRPr="003664C6" w:rsidRDefault="00A61419" w:rsidP="00DE7927">
      <w:pPr>
        <w:pStyle w:val="a3"/>
        <w:numPr>
          <w:ilvl w:val="0"/>
          <w:numId w:val="1"/>
        </w:numPr>
        <w:jc w:val="both"/>
        <w:rPr>
          <w:color w:val="000000"/>
        </w:rPr>
      </w:pPr>
      <w:proofErr w:type="gramStart"/>
      <w:r w:rsidRPr="003664C6">
        <w:rPr>
          <w:color w:val="000000"/>
        </w:rPr>
        <w:t>середовище в аудиторії є дружнім, творчим, відк</w:t>
      </w:r>
      <w:r w:rsidR="001623D8" w:rsidRPr="003664C6">
        <w:rPr>
          <w:color w:val="000000"/>
        </w:rPr>
        <w:t>ритим до конструктивної критики</w:t>
      </w:r>
      <w:r w:rsidR="001623D8" w:rsidRPr="003664C6">
        <w:rPr>
          <w:color w:val="000000"/>
          <w:lang w:val="uk-UA"/>
        </w:rPr>
        <w:t>;</w:t>
      </w:r>
      <w:proofErr w:type="gramEnd"/>
    </w:p>
    <w:p w:rsidR="00A61419" w:rsidRPr="003664C6" w:rsidRDefault="00356640" w:rsidP="00DE7927">
      <w:pPr>
        <w:pStyle w:val="a3"/>
        <w:numPr>
          <w:ilvl w:val="0"/>
          <w:numId w:val="1"/>
        </w:numPr>
        <w:jc w:val="both"/>
        <w:rPr>
          <w:lang w:val="uk-UA"/>
        </w:rPr>
      </w:pPr>
      <w:r w:rsidRPr="003664C6">
        <w:rPr>
          <w:lang w:val="uk-UA"/>
        </w:rPr>
        <w:t>дотримання здобувачами вищої освіти політики доброчесності під час виконання самост</w:t>
      </w:r>
      <w:r w:rsidR="007231B7" w:rsidRPr="003664C6">
        <w:rPr>
          <w:lang w:val="uk-UA"/>
        </w:rPr>
        <w:t>ійної</w:t>
      </w:r>
      <w:r w:rsidR="001623D8" w:rsidRPr="003664C6">
        <w:rPr>
          <w:lang w:val="uk-UA"/>
        </w:rPr>
        <w:t xml:space="preserve"> або індивідуальної роботи; </w:t>
      </w:r>
      <w:r w:rsidR="00A61419" w:rsidRPr="003664C6">
        <w:rPr>
          <w:color w:val="000000"/>
        </w:rPr>
        <w:t>при використанні інтернет ресурсів та інших джерел інформації студент повинен вказати джерело, використане під час виконання завдання</w:t>
      </w:r>
      <w:r w:rsidR="001623D8" w:rsidRPr="003664C6">
        <w:rPr>
          <w:color w:val="000000"/>
          <w:lang w:val="uk-UA"/>
        </w:rPr>
        <w:t>;</w:t>
      </w:r>
    </w:p>
    <w:p w:rsidR="00262A16" w:rsidRPr="003664C6" w:rsidRDefault="004D5D9C" w:rsidP="00DE7927">
      <w:pPr>
        <w:pStyle w:val="a3"/>
        <w:numPr>
          <w:ilvl w:val="0"/>
          <w:numId w:val="1"/>
        </w:numPr>
        <w:jc w:val="both"/>
        <w:rPr>
          <w:lang w:val="uk-UA"/>
        </w:rPr>
      </w:pPr>
      <w:r w:rsidRPr="003664C6">
        <w:rPr>
          <w:lang w:val="uk-UA"/>
        </w:rPr>
        <w:t>у разі наявності плагіату в будь-яких видах робіт здобувача вищої освіти він отримує незадовільну оцінку і повинен повторно виконати завда</w:t>
      </w:r>
      <w:r w:rsidR="001623D8" w:rsidRPr="003664C6">
        <w:rPr>
          <w:lang w:val="uk-UA"/>
        </w:rPr>
        <w:t>ння, які передбачені у силабусі;</w:t>
      </w:r>
    </w:p>
    <w:p w:rsidR="00262A16" w:rsidRPr="003664C6" w:rsidRDefault="001623D8" w:rsidP="00DE7927">
      <w:pPr>
        <w:pStyle w:val="a3"/>
        <w:numPr>
          <w:ilvl w:val="0"/>
          <w:numId w:val="1"/>
        </w:numPr>
        <w:jc w:val="both"/>
        <w:rPr>
          <w:color w:val="000000"/>
        </w:rPr>
      </w:pPr>
      <w:r w:rsidRPr="003664C6">
        <w:rPr>
          <w:color w:val="000000"/>
          <w:lang w:val="uk-UA"/>
        </w:rPr>
        <w:t>в</w:t>
      </w:r>
      <w:r w:rsidR="00262A16" w:rsidRPr="003664C6">
        <w:rPr>
          <w:color w:val="000000"/>
        </w:rPr>
        <w:t>часно виконувати завдання семінар</w:t>
      </w:r>
      <w:r w:rsidR="00A61419" w:rsidRPr="003664C6">
        <w:rPr>
          <w:color w:val="000000"/>
        </w:rPr>
        <w:t>ів та питань самостійної роботи.</w:t>
      </w:r>
    </w:p>
    <w:p w:rsidR="00262A16" w:rsidRPr="003664C6" w:rsidRDefault="00262A16" w:rsidP="007E6C38">
      <w:pPr>
        <w:jc w:val="both"/>
        <w:rPr>
          <w:color w:val="000000"/>
          <w:lang w:val="uk-UA"/>
        </w:rPr>
      </w:pPr>
    </w:p>
    <w:p w:rsidR="00EF264A" w:rsidRPr="003664C6" w:rsidRDefault="00EF264A" w:rsidP="007E6C38">
      <w:pPr>
        <w:jc w:val="both"/>
        <w:rPr>
          <w:lang w:val="uk-UA"/>
        </w:rPr>
      </w:pPr>
    </w:p>
    <w:p w:rsidR="00EF264A" w:rsidRPr="003664C6" w:rsidRDefault="00EF264A" w:rsidP="007E6C38">
      <w:pPr>
        <w:jc w:val="center"/>
        <w:rPr>
          <w:b/>
          <w:caps/>
          <w:color w:val="000000"/>
        </w:rPr>
      </w:pPr>
      <w:r w:rsidRPr="003664C6">
        <w:rPr>
          <w:b/>
          <w:caps/>
          <w:color w:val="000000"/>
        </w:rPr>
        <w:t>7.</w:t>
      </w:r>
      <w:r w:rsidRPr="003664C6">
        <w:rPr>
          <w:b/>
          <w:caps/>
          <w:color w:val="000000"/>
          <w:lang w:val="uk-UA"/>
        </w:rPr>
        <w:t xml:space="preserve"> </w:t>
      </w:r>
      <w:r w:rsidRPr="003664C6">
        <w:rPr>
          <w:b/>
          <w:caps/>
          <w:color w:val="000000"/>
        </w:rPr>
        <w:t xml:space="preserve">СТРУКТУРА КУРСУ </w:t>
      </w:r>
    </w:p>
    <w:p w:rsidR="00EF264A" w:rsidRPr="003664C6" w:rsidRDefault="00EF264A" w:rsidP="007E6C38">
      <w:pPr>
        <w:jc w:val="center"/>
        <w:rPr>
          <w:b/>
          <w:caps/>
          <w:color w:val="000000"/>
        </w:rPr>
      </w:pPr>
      <w:r w:rsidRPr="003664C6">
        <w:rPr>
          <w:b/>
          <w:caps/>
          <w:color w:val="000000"/>
        </w:rPr>
        <w:t>7.1 СТРУКТУРА курсу (загальна)</w:t>
      </w:r>
    </w:p>
    <w:p w:rsidR="00EF264A" w:rsidRPr="003664C6" w:rsidRDefault="00EF264A" w:rsidP="007E6C38">
      <w:pPr>
        <w:jc w:val="center"/>
        <w:rPr>
          <w:caps/>
          <w:color w:val="000000"/>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312"/>
      </w:tblGrid>
      <w:tr w:rsidR="00EF264A" w:rsidRPr="003664C6" w:rsidTr="00DE2240">
        <w:trPr>
          <w:trHeight w:val="559"/>
        </w:trPr>
        <w:tc>
          <w:tcPr>
            <w:tcW w:w="993" w:type="dxa"/>
            <w:shd w:val="clear" w:color="auto" w:fill="auto"/>
            <w:tcMar>
              <w:top w:w="100" w:type="dxa"/>
              <w:left w:w="100" w:type="dxa"/>
              <w:bottom w:w="100" w:type="dxa"/>
              <w:right w:w="100" w:type="dxa"/>
            </w:tcMar>
          </w:tcPr>
          <w:p w:rsidR="00EF264A" w:rsidRPr="003664C6" w:rsidRDefault="00EF264A" w:rsidP="004834D3">
            <w:r w:rsidRPr="003664C6">
              <w:t xml:space="preserve">Кількість годин </w:t>
            </w:r>
          </w:p>
        </w:tc>
        <w:tc>
          <w:tcPr>
            <w:tcW w:w="1559" w:type="dxa"/>
            <w:shd w:val="clear" w:color="auto" w:fill="auto"/>
          </w:tcPr>
          <w:p w:rsidR="00EF264A" w:rsidRPr="003664C6" w:rsidRDefault="00EF264A" w:rsidP="004834D3">
            <w:r w:rsidRPr="003664C6">
              <w:t>Тема</w:t>
            </w:r>
          </w:p>
        </w:tc>
        <w:tc>
          <w:tcPr>
            <w:tcW w:w="2977" w:type="dxa"/>
            <w:shd w:val="clear" w:color="auto" w:fill="auto"/>
          </w:tcPr>
          <w:p w:rsidR="00EF264A" w:rsidRPr="003664C6" w:rsidRDefault="00EF264A" w:rsidP="004834D3">
            <w:r w:rsidRPr="003664C6">
              <w:t>Форма діяльності (заняття, кількість годин)</w:t>
            </w:r>
          </w:p>
        </w:tc>
        <w:tc>
          <w:tcPr>
            <w:tcW w:w="1701" w:type="dxa"/>
            <w:shd w:val="clear" w:color="auto" w:fill="auto"/>
          </w:tcPr>
          <w:p w:rsidR="00EF264A" w:rsidRPr="003664C6" w:rsidRDefault="00EF264A" w:rsidP="004834D3">
            <w:r w:rsidRPr="003664C6">
              <w:t>Література</w:t>
            </w:r>
          </w:p>
          <w:p w:rsidR="00EF264A" w:rsidRPr="003664C6" w:rsidRDefault="005C7C9B" w:rsidP="004834D3">
            <w:r w:rsidRPr="003664C6">
              <w:t>Інформаційні ресурси</w:t>
            </w:r>
          </w:p>
        </w:tc>
        <w:tc>
          <w:tcPr>
            <w:tcW w:w="1381" w:type="dxa"/>
            <w:shd w:val="clear" w:color="auto" w:fill="auto"/>
          </w:tcPr>
          <w:p w:rsidR="00EF264A" w:rsidRPr="003664C6" w:rsidRDefault="00EF264A" w:rsidP="004834D3">
            <w:r w:rsidRPr="003664C6">
              <w:t>Завдання</w:t>
            </w:r>
          </w:p>
        </w:tc>
        <w:tc>
          <w:tcPr>
            <w:tcW w:w="1134" w:type="dxa"/>
            <w:shd w:val="clear" w:color="auto" w:fill="auto"/>
          </w:tcPr>
          <w:p w:rsidR="00EF264A" w:rsidRPr="003664C6" w:rsidRDefault="00EF264A" w:rsidP="004834D3">
            <w:r w:rsidRPr="003664C6">
              <w:t>Вага оцінки</w:t>
            </w:r>
          </w:p>
        </w:tc>
        <w:tc>
          <w:tcPr>
            <w:tcW w:w="1312" w:type="dxa"/>
            <w:shd w:val="clear" w:color="auto" w:fill="auto"/>
          </w:tcPr>
          <w:p w:rsidR="00EF264A" w:rsidRPr="003664C6" w:rsidRDefault="00EF264A" w:rsidP="004834D3">
            <w:r w:rsidRPr="003664C6">
              <w:t>Термін виконання</w:t>
            </w:r>
          </w:p>
        </w:tc>
      </w:tr>
      <w:tr w:rsidR="00EF264A" w:rsidRPr="003664C6" w:rsidTr="00DE2240">
        <w:trPr>
          <w:trHeight w:val="343"/>
        </w:trPr>
        <w:tc>
          <w:tcPr>
            <w:tcW w:w="11057" w:type="dxa"/>
            <w:gridSpan w:val="7"/>
            <w:shd w:val="clear" w:color="auto" w:fill="auto"/>
            <w:tcMar>
              <w:top w:w="100" w:type="dxa"/>
              <w:left w:w="100" w:type="dxa"/>
              <w:bottom w:w="100" w:type="dxa"/>
              <w:right w:w="100" w:type="dxa"/>
            </w:tcMar>
          </w:tcPr>
          <w:p w:rsidR="00EF264A" w:rsidRPr="003664C6" w:rsidRDefault="001D495F" w:rsidP="005B2BC8">
            <w:pPr>
              <w:jc w:val="center"/>
              <w:rPr>
                <w:b/>
                <w:caps/>
                <w:highlight w:val="yellow"/>
                <w:shd w:val="clear" w:color="auto" w:fill="C6D9F1"/>
              </w:rPr>
            </w:pPr>
            <w:r w:rsidRPr="003664C6">
              <w:rPr>
                <w:b/>
                <w:color w:val="1D1B11"/>
                <w:lang w:val="uk-UA"/>
              </w:rPr>
              <w:t xml:space="preserve">БЛОК 1 </w:t>
            </w:r>
            <w:r w:rsidR="00A17BCB" w:rsidRPr="003664C6">
              <w:rPr>
                <w:b/>
                <w:lang w:val="uk-UA"/>
              </w:rPr>
              <w:t>РОЗВИТОК  ЛІТЕРАТУРНОЇ ОСВІТИ НА УКРАЇНІ</w:t>
            </w:r>
          </w:p>
        </w:tc>
      </w:tr>
      <w:tr w:rsidR="00EF264A" w:rsidRPr="003664C6" w:rsidTr="00DE2240">
        <w:trPr>
          <w:trHeight w:val="608"/>
        </w:trPr>
        <w:tc>
          <w:tcPr>
            <w:tcW w:w="993" w:type="dxa"/>
            <w:tcMar>
              <w:top w:w="100" w:type="dxa"/>
              <w:left w:w="100" w:type="dxa"/>
              <w:bottom w:w="100" w:type="dxa"/>
              <w:right w:w="100" w:type="dxa"/>
            </w:tcMar>
            <w:vAlign w:val="center"/>
          </w:tcPr>
          <w:p w:rsidR="00EF264A" w:rsidRPr="003664C6" w:rsidRDefault="00B6554F"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4</w:t>
            </w:r>
          </w:p>
        </w:tc>
        <w:tc>
          <w:tcPr>
            <w:tcW w:w="1559" w:type="dxa"/>
            <w:vAlign w:val="center"/>
          </w:tcPr>
          <w:p w:rsidR="00DE7927" w:rsidRPr="00E57649" w:rsidRDefault="001D495F" w:rsidP="005B2BC8">
            <w:pPr>
              <w:pStyle w:val="11"/>
              <w:spacing w:line="240" w:lineRule="auto"/>
              <w:jc w:val="both"/>
              <w:rPr>
                <w:rStyle w:val="FontStyle13"/>
                <w:color w:val="171717" w:themeColor="background2" w:themeShade="1A"/>
                <w:sz w:val="24"/>
                <w:szCs w:val="24"/>
                <w:lang w:val="uk-UA" w:eastAsia="uk-UA"/>
              </w:rPr>
            </w:pPr>
            <w:r w:rsidRPr="00E57649">
              <w:rPr>
                <w:rFonts w:ascii="Times New Roman" w:hAnsi="Times New Roman" w:cs="Times New Roman"/>
                <w:b/>
                <w:color w:val="1D1B11"/>
                <w:sz w:val="24"/>
                <w:szCs w:val="24"/>
              </w:rPr>
              <w:t>Тема 1</w:t>
            </w:r>
            <w:r w:rsidRPr="00E57649">
              <w:rPr>
                <w:rFonts w:ascii="Times New Roman" w:hAnsi="Times New Roman" w:cs="Times New Roman"/>
                <w:color w:val="1D1B11"/>
                <w:sz w:val="24"/>
                <w:szCs w:val="24"/>
              </w:rPr>
              <w:t xml:space="preserve">. </w:t>
            </w:r>
            <w:r w:rsidR="005B2BC8" w:rsidRPr="00E57649">
              <w:rPr>
                <w:rStyle w:val="FontStyle13"/>
                <w:color w:val="171717" w:themeColor="background2" w:themeShade="1A"/>
                <w:sz w:val="24"/>
                <w:szCs w:val="24"/>
                <w:lang w:val="uk-UA" w:eastAsia="uk-UA"/>
              </w:rPr>
              <w:t xml:space="preserve">Методика </w:t>
            </w:r>
            <w:r w:rsidR="005B2BC8" w:rsidRPr="00E57649">
              <w:rPr>
                <w:rStyle w:val="FontStyle13"/>
                <w:color w:val="171717" w:themeColor="background2" w:themeShade="1A"/>
                <w:sz w:val="24"/>
                <w:szCs w:val="24"/>
                <w:lang w:val="uk-UA" w:eastAsia="uk-UA"/>
              </w:rPr>
              <w:lastRenderedPageBreak/>
              <w:t>викладання літератури у</w:t>
            </w:r>
            <w:r w:rsidR="002617A6">
              <w:rPr>
                <w:rStyle w:val="FontStyle13"/>
                <w:color w:val="171717" w:themeColor="background2" w:themeShade="1A"/>
                <w:sz w:val="24"/>
                <w:szCs w:val="24"/>
                <w:lang w:val="uk-UA" w:eastAsia="uk-UA"/>
              </w:rPr>
              <w:t xml:space="preserve"> </w:t>
            </w:r>
            <w:r w:rsidR="005B2BC8" w:rsidRPr="00E57649">
              <w:rPr>
                <w:rStyle w:val="FontStyle13"/>
                <w:color w:val="171717" w:themeColor="background2" w:themeShade="1A"/>
                <w:sz w:val="24"/>
                <w:szCs w:val="24"/>
                <w:lang w:val="uk-UA" w:eastAsia="uk-UA"/>
              </w:rPr>
              <w:t>З</w:t>
            </w:r>
            <w:r w:rsidR="002617A6">
              <w:rPr>
                <w:rStyle w:val="FontStyle13"/>
                <w:color w:val="171717" w:themeColor="background2" w:themeShade="1A"/>
                <w:sz w:val="24"/>
                <w:szCs w:val="24"/>
                <w:lang w:val="uk-UA" w:eastAsia="uk-UA"/>
              </w:rPr>
              <w:t>ВО</w:t>
            </w:r>
            <w:r w:rsidR="005B2BC8" w:rsidRPr="00E57649">
              <w:rPr>
                <w:rStyle w:val="FontStyle13"/>
                <w:color w:val="171717" w:themeColor="background2" w:themeShade="1A"/>
                <w:sz w:val="24"/>
                <w:szCs w:val="24"/>
                <w:lang w:val="uk-UA" w:eastAsia="uk-UA"/>
              </w:rPr>
              <w:t xml:space="preserve"> як наука і навчальна дисципліна. </w:t>
            </w:r>
          </w:p>
          <w:p w:rsidR="00DE7927" w:rsidRPr="00E57649" w:rsidRDefault="00DE7927" w:rsidP="005B2BC8">
            <w:pPr>
              <w:pStyle w:val="11"/>
              <w:spacing w:line="240" w:lineRule="auto"/>
              <w:jc w:val="both"/>
              <w:rPr>
                <w:rStyle w:val="FontStyle13"/>
                <w:color w:val="171717" w:themeColor="background2" w:themeShade="1A"/>
                <w:sz w:val="24"/>
                <w:szCs w:val="24"/>
                <w:lang w:val="uk-UA" w:eastAsia="uk-UA"/>
              </w:rPr>
            </w:pPr>
          </w:p>
          <w:p w:rsidR="00DE7927" w:rsidRPr="00E57649" w:rsidRDefault="00DE7927" w:rsidP="005B2BC8">
            <w:pPr>
              <w:pStyle w:val="11"/>
              <w:spacing w:line="240" w:lineRule="auto"/>
              <w:jc w:val="both"/>
              <w:rPr>
                <w:rStyle w:val="FontStyle13"/>
                <w:color w:val="171717" w:themeColor="background2" w:themeShade="1A"/>
                <w:sz w:val="24"/>
                <w:szCs w:val="24"/>
                <w:lang w:val="uk-UA" w:eastAsia="uk-UA"/>
              </w:rPr>
            </w:pPr>
          </w:p>
          <w:p w:rsidR="00DE7927" w:rsidRPr="00E57649" w:rsidRDefault="00363D0D" w:rsidP="005B2BC8">
            <w:pPr>
              <w:pStyle w:val="11"/>
              <w:spacing w:line="240" w:lineRule="auto"/>
              <w:jc w:val="both"/>
              <w:rPr>
                <w:rStyle w:val="FontStyle13"/>
                <w:color w:val="171717" w:themeColor="background2" w:themeShade="1A"/>
                <w:sz w:val="24"/>
                <w:szCs w:val="24"/>
                <w:lang w:val="uk-UA" w:eastAsia="uk-UA"/>
              </w:rPr>
            </w:pPr>
            <w:r w:rsidRPr="00E57649">
              <w:rPr>
                <w:rFonts w:ascii="Times New Roman" w:hAnsi="Times New Roman" w:cs="Times New Roman"/>
                <w:b/>
                <w:color w:val="1D1B11"/>
                <w:sz w:val="24"/>
                <w:szCs w:val="24"/>
              </w:rPr>
              <w:t>Тема 1</w:t>
            </w:r>
          </w:p>
          <w:p w:rsidR="00DE7927" w:rsidRPr="00E57649" w:rsidRDefault="00DE7927" w:rsidP="00B6554F">
            <w:pPr>
              <w:pStyle w:val="21"/>
              <w:snapToGrid w:val="0"/>
              <w:ind w:left="72" w:right="-108" w:hanging="72"/>
              <w:jc w:val="left"/>
              <w:rPr>
                <w:color w:val="171717" w:themeColor="background2" w:themeShade="1A"/>
                <w:sz w:val="24"/>
              </w:rPr>
            </w:pPr>
            <w:r w:rsidRPr="00E57649">
              <w:rPr>
                <w:color w:val="171717" w:themeColor="background2" w:themeShade="1A"/>
                <w:sz w:val="24"/>
              </w:rPr>
              <w:t>Зміст і побудова курсу методики викладання зару</w:t>
            </w:r>
            <w:r w:rsidR="00B6554F">
              <w:rPr>
                <w:color w:val="171717" w:themeColor="background2" w:themeShade="1A"/>
                <w:sz w:val="24"/>
              </w:rPr>
              <w:t>біжної літератури у вищій школі</w:t>
            </w:r>
          </w:p>
          <w:p w:rsidR="00EF264A" w:rsidRPr="00E57649" w:rsidRDefault="00EF264A" w:rsidP="00B6554F">
            <w:pPr>
              <w:pStyle w:val="21"/>
              <w:snapToGrid w:val="0"/>
              <w:ind w:right="-108"/>
              <w:jc w:val="left"/>
              <w:rPr>
                <w:color w:val="171717" w:themeColor="background2" w:themeShade="1A"/>
                <w:sz w:val="24"/>
              </w:rPr>
            </w:pPr>
          </w:p>
        </w:tc>
        <w:tc>
          <w:tcPr>
            <w:tcW w:w="2977" w:type="dxa"/>
            <w:vAlign w:val="center"/>
          </w:tcPr>
          <w:p w:rsidR="004834D3" w:rsidRPr="00E57649" w:rsidRDefault="00C743BF" w:rsidP="007E6C38">
            <w:pPr>
              <w:pStyle w:val="11"/>
              <w:spacing w:line="240" w:lineRule="auto"/>
              <w:jc w:val="center"/>
              <w:rPr>
                <w:rFonts w:ascii="Times New Roman" w:hAnsi="Times New Roman" w:cs="Times New Roman"/>
                <w:sz w:val="24"/>
                <w:szCs w:val="24"/>
                <w:lang w:val="uk-UA"/>
              </w:rPr>
            </w:pPr>
            <w:r w:rsidRPr="00E57649">
              <w:rPr>
                <w:rFonts w:ascii="Times New Roman" w:hAnsi="Times New Roman" w:cs="Times New Roman"/>
                <w:sz w:val="24"/>
                <w:szCs w:val="24"/>
                <w:lang w:val="uk-UA"/>
              </w:rPr>
              <w:lastRenderedPageBreak/>
              <w:t xml:space="preserve">Лекційне заняття </w:t>
            </w:r>
          </w:p>
          <w:p w:rsidR="00EF264A" w:rsidRPr="00E57649" w:rsidRDefault="004834D3" w:rsidP="007E6C38">
            <w:pPr>
              <w:pStyle w:val="11"/>
              <w:spacing w:line="240" w:lineRule="auto"/>
              <w:jc w:val="center"/>
              <w:rPr>
                <w:rFonts w:ascii="Times New Roman" w:hAnsi="Times New Roman" w:cs="Times New Roman"/>
                <w:sz w:val="24"/>
                <w:szCs w:val="24"/>
                <w:lang w:val="uk-UA"/>
              </w:rPr>
            </w:pPr>
            <w:r w:rsidRPr="00E57649">
              <w:rPr>
                <w:rFonts w:ascii="Times New Roman" w:hAnsi="Times New Roman" w:cs="Times New Roman"/>
                <w:sz w:val="24"/>
                <w:szCs w:val="24"/>
                <w:lang w:val="uk-UA"/>
              </w:rPr>
              <w:t>(</w:t>
            </w:r>
            <w:r w:rsidR="00C743BF" w:rsidRPr="00E57649">
              <w:rPr>
                <w:rFonts w:ascii="Times New Roman" w:hAnsi="Times New Roman" w:cs="Times New Roman"/>
                <w:sz w:val="24"/>
                <w:szCs w:val="24"/>
                <w:lang w:val="uk-UA"/>
              </w:rPr>
              <w:t>2</w:t>
            </w:r>
            <w:r w:rsidR="00EF264A" w:rsidRPr="00E57649">
              <w:rPr>
                <w:rFonts w:ascii="Times New Roman" w:hAnsi="Times New Roman" w:cs="Times New Roman"/>
                <w:sz w:val="24"/>
                <w:szCs w:val="24"/>
                <w:lang w:val="uk-UA"/>
              </w:rPr>
              <w:t xml:space="preserve"> год.</w:t>
            </w:r>
            <w:r w:rsidRPr="00E57649">
              <w:rPr>
                <w:rFonts w:ascii="Times New Roman" w:hAnsi="Times New Roman" w:cs="Times New Roman"/>
                <w:sz w:val="24"/>
                <w:szCs w:val="24"/>
                <w:lang w:val="uk-UA"/>
              </w:rPr>
              <w:t>)</w:t>
            </w:r>
          </w:p>
          <w:p w:rsidR="005B2BC8" w:rsidRPr="00E57649" w:rsidRDefault="005B2BC8"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DE7927">
            <w:pPr>
              <w:pStyle w:val="11"/>
              <w:spacing w:line="240" w:lineRule="auto"/>
              <w:rPr>
                <w:rFonts w:ascii="Times New Roman" w:hAnsi="Times New Roman" w:cs="Times New Roman"/>
                <w:sz w:val="24"/>
                <w:szCs w:val="24"/>
                <w:lang w:val="uk-UA"/>
              </w:rPr>
            </w:pPr>
          </w:p>
          <w:p w:rsidR="00DE7927" w:rsidRPr="00E57649" w:rsidRDefault="00DE7927" w:rsidP="00DE7927">
            <w:pPr>
              <w:pStyle w:val="11"/>
              <w:spacing w:line="240" w:lineRule="auto"/>
              <w:rPr>
                <w:rFonts w:ascii="Times New Roman" w:hAnsi="Times New Roman" w:cs="Times New Roman"/>
                <w:sz w:val="24"/>
                <w:szCs w:val="24"/>
                <w:lang w:val="uk-UA"/>
              </w:rPr>
            </w:pPr>
          </w:p>
          <w:p w:rsidR="005B2BC8" w:rsidRPr="00E57649" w:rsidRDefault="005B2BC8" w:rsidP="005B2BC8">
            <w:pPr>
              <w:pStyle w:val="11"/>
              <w:spacing w:line="240" w:lineRule="auto"/>
              <w:jc w:val="center"/>
              <w:rPr>
                <w:rFonts w:ascii="Times New Roman" w:hAnsi="Times New Roman" w:cs="Times New Roman"/>
                <w:color w:val="000000"/>
                <w:sz w:val="24"/>
                <w:szCs w:val="24"/>
                <w:lang w:val="uk-UA"/>
              </w:rPr>
            </w:pPr>
            <w:r w:rsidRPr="00E57649">
              <w:rPr>
                <w:rFonts w:ascii="Times New Roman" w:hAnsi="Times New Roman" w:cs="Times New Roman"/>
                <w:color w:val="000000"/>
                <w:sz w:val="24"/>
                <w:szCs w:val="24"/>
                <w:lang w:val="uk-UA"/>
              </w:rPr>
              <w:t>Семінарське заняття (2 год.)</w:t>
            </w: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EF264A" w:rsidRPr="00E57649" w:rsidRDefault="00EF264A" w:rsidP="005B2BC8">
            <w:pPr>
              <w:pStyle w:val="11"/>
              <w:spacing w:line="240" w:lineRule="auto"/>
              <w:jc w:val="center"/>
              <w:rPr>
                <w:rFonts w:ascii="Times New Roman" w:hAnsi="Times New Roman" w:cs="Times New Roman"/>
                <w:sz w:val="24"/>
                <w:szCs w:val="24"/>
                <w:lang w:val="uk-UA"/>
              </w:rPr>
            </w:pPr>
          </w:p>
        </w:tc>
        <w:tc>
          <w:tcPr>
            <w:tcW w:w="1701" w:type="dxa"/>
            <w:vAlign w:val="center"/>
          </w:tcPr>
          <w:p w:rsidR="004834D3" w:rsidRPr="003664C6" w:rsidRDefault="004834D3" w:rsidP="004834D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Література:</w:t>
            </w:r>
          </w:p>
          <w:p w:rsidR="004834D3" w:rsidRPr="003664C6" w:rsidRDefault="005E127D" w:rsidP="004834D3">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004834D3" w:rsidRPr="003664C6">
              <w:rPr>
                <w:rFonts w:ascii="Times New Roman" w:hAnsi="Times New Roman" w:cs="Times New Roman"/>
                <w:sz w:val="24"/>
                <w:szCs w:val="24"/>
                <w:shd w:val="clear" w:color="auto" w:fill="FFFFFF"/>
                <w:lang w:val="uk-UA"/>
              </w:rPr>
              <w:t>;</w:t>
            </w:r>
          </w:p>
          <w:p w:rsidR="004834D3" w:rsidRPr="003664C6" w:rsidRDefault="005E127D" w:rsidP="004834D3">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lastRenderedPageBreak/>
              <w:t xml:space="preserve">5, </w:t>
            </w:r>
            <w:r w:rsidR="004834D3"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4834D3" w:rsidRPr="003664C6" w:rsidRDefault="004834D3" w:rsidP="004834D3">
            <w:pPr>
              <w:shd w:val="clear" w:color="auto" w:fill="FFFFFF"/>
              <w:textAlignment w:val="baseline"/>
              <w:rPr>
                <w:color w:val="000000"/>
                <w:lang w:val="uk-UA"/>
              </w:rPr>
            </w:pPr>
            <w:r w:rsidRPr="003664C6">
              <w:rPr>
                <w:color w:val="000000"/>
                <w:lang w:val="uk-UA"/>
              </w:rPr>
              <w:t>Інформаційні ресурси:</w:t>
            </w:r>
            <w:r w:rsidRPr="004C264D">
              <w:rPr>
                <w:color w:val="000000"/>
              </w:rPr>
              <w:t xml:space="preserve"> </w:t>
            </w:r>
          </w:p>
          <w:p w:rsidR="00EF264A" w:rsidRDefault="004834D3" w:rsidP="005E127D">
            <w:pPr>
              <w:shd w:val="clear" w:color="auto" w:fill="FFFFFF"/>
              <w:textAlignment w:val="baseline"/>
              <w:rPr>
                <w:shd w:val="clear" w:color="auto" w:fill="FFFFFF"/>
                <w:lang w:val="uk-UA"/>
              </w:rPr>
            </w:pPr>
            <w:r w:rsidRPr="004C264D">
              <w:rPr>
                <w:color w:val="000000"/>
              </w:rPr>
              <w:t>1,</w:t>
            </w:r>
            <w:r w:rsidR="005E127D">
              <w:rPr>
                <w:color w:val="000000"/>
                <w:lang w:val="uk-UA"/>
              </w:rPr>
              <w:t xml:space="preserve"> 5,</w:t>
            </w:r>
            <w:r w:rsidRPr="003664C6">
              <w:rPr>
                <w:color w:val="000000"/>
                <w:lang w:val="uk-UA"/>
              </w:rPr>
              <w:t xml:space="preserve"> 11</w:t>
            </w:r>
            <w:r w:rsidR="00FB21E8" w:rsidRPr="003664C6">
              <w:rPr>
                <w:shd w:val="clear" w:color="auto" w:fill="FFFFFF"/>
                <w:lang w:val="uk-UA"/>
              </w:rPr>
              <w:t xml:space="preserve"> </w:t>
            </w: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Pr="00BC4E9A" w:rsidRDefault="002F3E86" w:rsidP="002F3E86">
            <w:pPr>
              <w:jc w:val="both"/>
              <w:rPr>
                <w:lang w:val="uk-UA"/>
              </w:rPr>
            </w:pPr>
            <w:r w:rsidRPr="003664C6">
              <w:t>Проаналізу</w:t>
            </w:r>
            <w:r w:rsidRPr="003664C6">
              <w:rPr>
                <w:lang w:val="uk-UA"/>
              </w:rPr>
              <w:t>ва</w:t>
            </w:r>
            <w:r w:rsidRPr="003664C6">
              <w:t>т</w:t>
            </w:r>
            <w:r w:rsidRPr="003664C6">
              <w:rPr>
                <w:lang w:val="uk-UA"/>
              </w:rPr>
              <w:t>и</w:t>
            </w:r>
            <w:r w:rsidRPr="003664C6">
              <w:t xml:space="preserve"> основні принципи укладання чинних програм з</w:t>
            </w:r>
            <w:r w:rsidRPr="003664C6">
              <w:rPr>
                <w:lang w:val="uk-UA"/>
              </w:rPr>
              <w:t>арубіжної</w:t>
            </w:r>
            <w:r w:rsidRPr="003664C6">
              <w:t xml:space="preserve"> літератури для </w:t>
            </w:r>
            <w:r>
              <w:rPr>
                <w:lang w:val="uk-UA"/>
              </w:rPr>
              <w:t>10–11 класі</w:t>
            </w:r>
            <w:proofErr w:type="gramStart"/>
            <w:r>
              <w:rPr>
                <w:lang w:val="uk-UA"/>
              </w:rPr>
              <w:t>в</w:t>
            </w:r>
            <w:proofErr w:type="gramEnd"/>
          </w:p>
          <w:p w:rsidR="002F3E86" w:rsidRPr="003664C6" w:rsidRDefault="002F3E86" w:rsidP="002F3E86">
            <w:pPr>
              <w:shd w:val="clear" w:color="auto" w:fill="FFFFFF"/>
              <w:textAlignment w:val="baseline"/>
              <w:rPr>
                <w:highlight w:val="yellow"/>
                <w:lang w:val="uk-UA"/>
              </w:rPr>
            </w:pPr>
            <w:r w:rsidRPr="003664C6">
              <w:t>Скл</w:t>
            </w:r>
            <w:r>
              <w:t xml:space="preserve">асти календарне планування для </w:t>
            </w:r>
            <w:r>
              <w:rPr>
                <w:lang w:val="uk-UA"/>
              </w:rPr>
              <w:t xml:space="preserve">10 </w:t>
            </w:r>
            <w:r w:rsidRPr="003664C6">
              <w:t xml:space="preserve"> класу (на перший семестр).</w:t>
            </w:r>
          </w:p>
        </w:tc>
        <w:tc>
          <w:tcPr>
            <w:tcW w:w="1381" w:type="dxa"/>
            <w:vAlign w:val="center"/>
          </w:tcPr>
          <w:p w:rsidR="007E6C38" w:rsidRPr="003664C6" w:rsidRDefault="007E6C38" w:rsidP="007E6C38">
            <w:r w:rsidRPr="003664C6">
              <w:rPr>
                <w:shd w:val="clear" w:color="auto" w:fill="FFFFFF"/>
              </w:rPr>
              <w:lastRenderedPageBreak/>
              <w:t xml:space="preserve">Переглянути </w:t>
            </w:r>
            <w:r w:rsidRPr="003664C6">
              <w:rPr>
                <w:shd w:val="clear" w:color="auto" w:fill="FFFFFF"/>
              </w:rPr>
              <w:lastRenderedPageBreak/>
              <w:t xml:space="preserve">презентацію лекції, </w:t>
            </w:r>
          </w:p>
          <w:p w:rsidR="00EF264A" w:rsidRPr="003664C6" w:rsidRDefault="007E6C38" w:rsidP="004A47C1">
            <w:pPr>
              <w:shd w:val="clear" w:color="auto" w:fill="FFFFFF"/>
              <w:textAlignment w:val="baseline"/>
              <w:rPr>
                <w:color w:val="33526B"/>
                <w:lang w:val="uk-UA"/>
              </w:rPr>
            </w:pPr>
            <w:r w:rsidRPr="003664C6">
              <w:t xml:space="preserve">анотувати прочитану </w:t>
            </w:r>
            <w:r w:rsidR="004A47C1" w:rsidRPr="003664C6">
              <w:t>додаткову літературу</w:t>
            </w:r>
          </w:p>
        </w:tc>
        <w:tc>
          <w:tcPr>
            <w:tcW w:w="1134" w:type="dxa"/>
            <w:vAlign w:val="center"/>
          </w:tcPr>
          <w:p w:rsidR="00EF264A" w:rsidRDefault="00EF264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312" w:type="dxa"/>
            <w:vAlign w:val="center"/>
          </w:tcPr>
          <w:p w:rsidR="00EF264A" w:rsidRPr="003664C6" w:rsidRDefault="00EF264A" w:rsidP="007E6C38">
            <w:pPr>
              <w:pStyle w:val="11"/>
              <w:spacing w:line="240" w:lineRule="auto"/>
              <w:jc w:val="both"/>
              <w:rPr>
                <w:rFonts w:ascii="Times New Roman" w:hAnsi="Times New Roman" w:cs="Times New Roman"/>
                <w:sz w:val="24"/>
                <w:szCs w:val="24"/>
                <w:highlight w:val="yellow"/>
                <w:lang w:val="uk-UA"/>
              </w:rPr>
            </w:pPr>
          </w:p>
        </w:tc>
      </w:tr>
      <w:tr w:rsidR="00EF264A" w:rsidRPr="003664C6" w:rsidTr="00DE2240">
        <w:trPr>
          <w:trHeight w:val="608"/>
        </w:trPr>
        <w:tc>
          <w:tcPr>
            <w:tcW w:w="993" w:type="dxa"/>
            <w:tcMar>
              <w:top w:w="100" w:type="dxa"/>
              <w:left w:w="100" w:type="dxa"/>
              <w:bottom w:w="100" w:type="dxa"/>
              <w:right w:w="100" w:type="dxa"/>
            </w:tcMar>
            <w:vAlign w:val="center"/>
          </w:tcPr>
          <w:p w:rsidR="00EF264A" w:rsidRPr="00B6554F" w:rsidRDefault="004E276B"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lastRenderedPageBreak/>
              <w:t>4</w:t>
            </w:r>
          </w:p>
        </w:tc>
        <w:tc>
          <w:tcPr>
            <w:tcW w:w="1559" w:type="dxa"/>
            <w:vAlign w:val="center"/>
          </w:tcPr>
          <w:p w:rsidR="00EF264A" w:rsidRPr="003664C6" w:rsidRDefault="00363D0D" w:rsidP="005B2BC8">
            <w:pPr>
              <w:pStyle w:val="11"/>
              <w:spacing w:line="240" w:lineRule="auto"/>
              <w:jc w:val="both"/>
              <w:rPr>
                <w:rFonts w:ascii="Times New Roman" w:hAnsi="Times New Roman" w:cs="Times New Roman"/>
                <w:b/>
                <w:sz w:val="24"/>
                <w:szCs w:val="24"/>
                <w:highlight w:val="yellow"/>
                <w:lang w:val="uk-UA"/>
              </w:rPr>
            </w:pPr>
            <w:r>
              <w:rPr>
                <w:rFonts w:ascii="Times New Roman" w:hAnsi="Times New Roman" w:cs="Times New Roman"/>
                <w:b/>
                <w:color w:val="1D1B11"/>
                <w:sz w:val="24"/>
                <w:szCs w:val="24"/>
              </w:rPr>
              <w:t xml:space="preserve">Тема </w:t>
            </w:r>
            <w:r>
              <w:rPr>
                <w:rFonts w:ascii="Times New Roman" w:hAnsi="Times New Roman" w:cs="Times New Roman"/>
                <w:b/>
                <w:color w:val="1D1B11"/>
                <w:sz w:val="24"/>
                <w:szCs w:val="24"/>
                <w:lang w:val="uk-UA"/>
              </w:rPr>
              <w:t>1</w:t>
            </w:r>
            <w:r w:rsidR="001D495F" w:rsidRPr="003664C6">
              <w:rPr>
                <w:rFonts w:ascii="Times New Roman" w:hAnsi="Times New Roman" w:cs="Times New Roman"/>
                <w:color w:val="1D1B11"/>
                <w:sz w:val="24"/>
                <w:szCs w:val="24"/>
              </w:rPr>
              <w:t xml:space="preserve"> </w:t>
            </w:r>
            <w:r w:rsidR="005B2BC8" w:rsidRPr="003664C6">
              <w:rPr>
                <w:rFonts w:ascii="Times New Roman" w:hAnsi="Times New Roman" w:cs="Times New Roman"/>
                <w:color w:val="171717" w:themeColor="background2" w:themeShade="1A"/>
                <w:sz w:val="24"/>
                <w:szCs w:val="24"/>
                <w:lang w:eastAsia="en-US"/>
              </w:rPr>
              <w:t>Предмет, змі</w:t>
            </w:r>
            <w:proofErr w:type="gramStart"/>
            <w:r w:rsidR="005B2BC8" w:rsidRPr="003664C6">
              <w:rPr>
                <w:rFonts w:ascii="Times New Roman" w:hAnsi="Times New Roman" w:cs="Times New Roman"/>
                <w:color w:val="171717" w:themeColor="background2" w:themeShade="1A"/>
                <w:sz w:val="24"/>
                <w:szCs w:val="24"/>
                <w:lang w:eastAsia="en-US"/>
              </w:rPr>
              <w:t>ст</w:t>
            </w:r>
            <w:proofErr w:type="gramEnd"/>
            <w:r w:rsidR="005B2BC8" w:rsidRPr="003664C6">
              <w:rPr>
                <w:rFonts w:ascii="Times New Roman" w:hAnsi="Times New Roman" w:cs="Times New Roman"/>
                <w:color w:val="171717" w:themeColor="background2" w:themeShade="1A"/>
                <w:sz w:val="24"/>
                <w:szCs w:val="24"/>
                <w:lang w:eastAsia="en-US"/>
              </w:rPr>
              <w:t>, структура курсу у професійній парадигмі викладач</w:t>
            </w:r>
            <w:r w:rsidR="005B2BC8" w:rsidRPr="003664C6">
              <w:rPr>
                <w:rFonts w:ascii="Times New Roman" w:hAnsi="Times New Roman" w:cs="Times New Roman"/>
                <w:color w:val="171717" w:themeColor="background2" w:themeShade="1A"/>
                <w:sz w:val="24"/>
                <w:szCs w:val="24"/>
                <w:lang w:val="uk-UA" w:eastAsia="en-US"/>
              </w:rPr>
              <w:t>а</w:t>
            </w:r>
          </w:p>
        </w:tc>
        <w:tc>
          <w:tcPr>
            <w:tcW w:w="2977" w:type="dxa"/>
            <w:vAlign w:val="center"/>
          </w:tcPr>
          <w:p w:rsidR="006C508B" w:rsidRPr="003664C6" w:rsidRDefault="00EF264A"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EF264A" w:rsidRPr="003664C6" w:rsidRDefault="00EF264A" w:rsidP="003F249D">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color w:val="000000"/>
                <w:sz w:val="24"/>
                <w:szCs w:val="24"/>
                <w:lang w:val="uk-UA"/>
              </w:rPr>
              <w:t>(</w:t>
            </w:r>
            <w:r w:rsidR="005B2BC8" w:rsidRPr="003664C6">
              <w:rPr>
                <w:rFonts w:ascii="Times New Roman" w:hAnsi="Times New Roman" w:cs="Times New Roman"/>
                <w:color w:val="000000"/>
                <w:sz w:val="24"/>
                <w:szCs w:val="24"/>
                <w:lang w:val="uk-UA"/>
              </w:rPr>
              <w:t>4</w:t>
            </w:r>
            <w:r w:rsidRPr="003664C6">
              <w:rPr>
                <w:rFonts w:ascii="Times New Roman" w:hAnsi="Times New Roman" w:cs="Times New Roman"/>
                <w:color w:val="000000"/>
                <w:sz w:val="24"/>
                <w:szCs w:val="24"/>
                <w:lang w:val="uk-UA"/>
              </w:rPr>
              <w:t> год.)</w:t>
            </w:r>
          </w:p>
        </w:tc>
        <w:tc>
          <w:tcPr>
            <w:tcW w:w="1701" w:type="dxa"/>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EF264A" w:rsidRPr="004E276B" w:rsidRDefault="005E127D" w:rsidP="005E127D">
            <w:pPr>
              <w:pStyle w:val="11"/>
              <w:spacing w:line="240" w:lineRule="auto"/>
              <w:jc w:val="center"/>
              <w:rPr>
                <w:rFonts w:ascii="Times New Roman" w:hAnsi="Times New Roman" w:cs="Times New Roman"/>
                <w:color w:val="FF00FF"/>
                <w:sz w:val="24"/>
                <w:szCs w:val="24"/>
                <w:highlight w:val="yellow"/>
                <w:lang w:val="en-US"/>
              </w:rPr>
            </w:pPr>
            <w:r w:rsidRPr="004E276B">
              <w:rPr>
                <w:rFonts w:ascii="Times New Roman" w:hAnsi="Times New Roman" w:cs="Times New Roman"/>
                <w:color w:val="000000"/>
                <w:sz w:val="24"/>
                <w:szCs w:val="24"/>
                <w:lang w:val="en-US"/>
              </w:rPr>
              <w:t>1,</w:t>
            </w:r>
            <w:r w:rsidRPr="004E276B">
              <w:rPr>
                <w:rFonts w:ascii="Times New Roman" w:hAnsi="Times New Roman" w:cs="Times New Roman"/>
                <w:color w:val="000000"/>
                <w:sz w:val="24"/>
                <w:szCs w:val="24"/>
                <w:lang w:val="uk-UA"/>
              </w:rPr>
              <w:t xml:space="preserve"> 5, 11</w:t>
            </w:r>
          </w:p>
        </w:tc>
        <w:tc>
          <w:tcPr>
            <w:tcW w:w="1381" w:type="dxa"/>
            <w:vAlign w:val="center"/>
          </w:tcPr>
          <w:p w:rsidR="00EF264A" w:rsidRPr="003664C6" w:rsidRDefault="00EF264A" w:rsidP="00A51461">
            <w:pPr>
              <w:jc w:val="both"/>
              <w:rPr>
                <w:lang w:val="uk-UA"/>
              </w:rPr>
            </w:pPr>
          </w:p>
        </w:tc>
        <w:tc>
          <w:tcPr>
            <w:tcW w:w="1134" w:type="dxa"/>
            <w:vAlign w:val="center"/>
          </w:tcPr>
          <w:p w:rsidR="00EF264A" w:rsidRPr="003664C6" w:rsidRDefault="00EF264A"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312" w:type="dxa"/>
            <w:vAlign w:val="center"/>
          </w:tcPr>
          <w:p w:rsidR="00EF264A" w:rsidRPr="003664C6" w:rsidRDefault="00A51461" w:rsidP="004A47C1">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w:t>
            </w:r>
            <w:r w:rsidR="00EF264A" w:rsidRPr="003664C6">
              <w:rPr>
                <w:rFonts w:ascii="Times New Roman" w:hAnsi="Times New Roman" w:cs="Times New Roman"/>
                <w:sz w:val="24"/>
                <w:szCs w:val="24"/>
                <w:lang w:val="uk-UA"/>
              </w:rPr>
              <w:t xml:space="preserve">продовж </w:t>
            </w:r>
            <w:r w:rsidR="004A47C1" w:rsidRPr="003664C6">
              <w:rPr>
                <w:rFonts w:ascii="Times New Roman" w:hAnsi="Times New Roman" w:cs="Times New Roman"/>
                <w:sz w:val="24"/>
                <w:szCs w:val="24"/>
                <w:lang w:val="uk-UA"/>
              </w:rPr>
              <w:t>с</w:t>
            </w:r>
            <w:r w:rsidR="00EF264A" w:rsidRPr="003664C6">
              <w:rPr>
                <w:rFonts w:ascii="Times New Roman" w:hAnsi="Times New Roman" w:cs="Times New Roman"/>
                <w:sz w:val="24"/>
                <w:szCs w:val="24"/>
                <w:lang w:val="uk-UA"/>
              </w:rPr>
              <w:t>ьо</w:t>
            </w:r>
            <w:r w:rsidR="004A47C1" w:rsidRPr="003664C6">
              <w:rPr>
                <w:rFonts w:ascii="Times New Roman" w:hAnsi="Times New Roman" w:cs="Times New Roman"/>
                <w:sz w:val="24"/>
                <w:szCs w:val="24"/>
                <w:lang w:val="uk-UA"/>
              </w:rPr>
              <w:t>мо</w:t>
            </w:r>
            <w:r w:rsidR="00EF264A" w:rsidRPr="003664C6">
              <w:rPr>
                <w:rFonts w:ascii="Times New Roman" w:hAnsi="Times New Roman" w:cs="Times New Roman"/>
                <w:sz w:val="24"/>
                <w:szCs w:val="24"/>
                <w:lang w:val="uk-UA"/>
              </w:rPr>
              <w:t>го навчального семестру (перший періодичний контроль)</w:t>
            </w:r>
          </w:p>
        </w:tc>
      </w:tr>
    </w:tbl>
    <w:p w:rsidR="00EF264A" w:rsidRPr="003664C6" w:rsidRDefault="00EF264A" w:rsidP="007E6C38">
      <w:pPr>
        <w:jc w:val="center"/>
        <w:rPr>
          <w:color w:val="000000"/>
          <w:lang w:val="uk-UA"/>
        </w:rPr>
      </w:pPr>
    </w:p>
    <w:tbl>
      <w:tblPr>
        <w:tblW w:w="1339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276"/>
        <w:gridCol w:w="1276"/>
        <w:gridCol w:w="1100"/>
      </w:tblGrid>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2617A6"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tcPr>
          <w:p w:rsidR="00363D0D" w:rsidRDefault="005B2BC8" w:rsidP="005B2BC8">
            <w:pPr>
              <w:snapToGrid w:val="0"/>
              <w:jc w:val="both"/>
              <w:rPr>
                <w:b/>
                <w:color w:val="000000"/>
                <w:lang w:val="uk-UA"/>
              </w:rPr>
            </w:pPr>
            <w:r w:rsidRPr="003664C6">
              <w:rPr>
                <w:b/>
                <w:color w:val="000000"/>
              </w:rPr>
              <w:t xml:space="preserve">Тема </w:t>
            </w:r>
            <w:r w:rsidR="00363D0D">
              <w:rPr>
                <w:b/>
                <w:color w:val="000000"/>
                <w:lang w:val="uk-UA"/>
              </w:rPr>
              <w:t>2</w:t>
            </w:r>
          </w:p>
          <w:p w:rsidR="005B2BC8" w:rsidRPr="003664C6" w:rsidRDefault="005B2BC8" w:rsidP="005B2BC8">
            <w:pPr>
              <w:snapToGrid w:val="0"/>
              <w:jc w:val="both"/>
              <w:rPr>
                <w:rStyle w:val="FontStyle13"/>
                <w:color w:val="171717" w:themeColor="background2" w:themeShade="1A"/>
                <w:sz w:val="24"/>
                <w:szCs w:val="24"/>
                <w:lang w:val="uk-UA" w:eastAsia="uk-UA"/>
              </w:rPr>
            </w:pPr>
            <w:r w:rsidRPr="003664C6">
              <w:rPr>
                <w:rStyle w:val="FontStyle13"/>
                <w:color w:val="171717" w:themeColor="background2" w:themeShade="1A"/>
                <w:sz w:val="24"/>
                <w:szCs w:val="24"/>
                <w:lang w:val="uk-UA" w:eastAsia="uk-UA"/>
              </w:rPr>
              <w:t>Принципи викладання і структура літературної освіти.</w:t>
            </w:r>
          </w:p>
          <w:p w:rsidR="005B2BC8" w:rsidRPr="003664C6" w:rsidRDefault="005B2BC8" w:rsidP="005B2BC8">
            <w:pPr>
              <w:snapToGrid w:val="0"/>
              <w:jc w:val="both"/>
              <w:rPr>
                <w:rStyle w:val="FontStyle13"/>
                <w:color w:val="171717" w:themeColor="background2" w:themeShade="1A"/>
                <w:sz w:val="24"/>
                <w:szCs w:val="24"/>
                <w:lang w:val="uk-UA" w:eastAsia="uk-UA"/>
              </w:rPr>
            </w:pPr>
          </w:p>
          <w:p w:rsidR="005B2BC8" w:rsidRPr="003664C6" w:rsidRDefault="005B2BC8" w:rsidP="005B2BC8">
            <w:pPr>
              <w:snapToGrid w:val="0"/>
              <w:jc w:val="both"/>
              <w:rPr>
                <w:rStyle w:val="FontStyle13"/>
                <w:color w:val="171717" w:themeColor="background2" w:themeShade="1A"/>
                <w:sz w:val="24"/>
                <w:szCs w:val="24"/>
                <w:lang w:val="uk-UA" w:eastAsia="uk-UA"/>
              </w:rPr>
            </w:pPr>
          </w:p>
          <w:p w:rsidR="005B2BC8" w:rsidRPr="00363D0D" w:rsidRDefault="00363D0D" w:rsidP="005B2BC8">
            <w:pPr>
              <w:snapToGrid w:val="0"/>
              <w:jc w:val="both"/>
              <w:rPr>
                <w:rStyle w:val="FontStyle13"/>
                <w:b/>
                <w:color w:val="000000"/>
                <w:sz w:val="24"/>
                <w:szCs w:val="24"/>
                <w:lang w:val="uk-UA"/>
              </w:rPr>
            </w:pPr>
            <w:r w:rsidRPr="003664C6">
              <w:rPr>
                <w:b/>
                <w:color w:val="000000"/>
              </w:rPr>
              <w:t xml:space="preserve">Тема </w:t>
            </w:r>
            <w:r>
              <w:rPr>
                <w:b/>
                <w:color w:val="000000"/>
                <w:lang w:val="uk-UA"/>
              </w:rPr>
              <w:t>2</w:t>
            </w:r>
          </w:p>
          <w:p w:rsidR="005B2BC8" w:rsidRPr="003664C6" w:rsidRDefault="00DF5787" w:rsidP="005B2BC8">
            <w:pPr>
              <w:snapToGrid w:val="0"/>
              <w:jc w:val="both"/>
              <w:rPr>
                <w:color w:val="171717" w:themeColor="background2" w:themeShade="1A"/>
                <w:lang w:val="uk-UA" w:eastAsia="uk-UA"/>
              </w:rPr>
            </w:pPr>
            <w:r>
              <w:rPr>
                <w:color w:val="171717" w:themeColor="background2" w:themeShade="1A"/>
              </w:rPr>
              <w:t xml:space="preserve">Особливості шкільного </w:t>
            </w:r>
            <w:r>
              <w:rPr>
                <w:color w:val="171717" w:themeColor="background2" w:themeShade="1A"/>
              </w:rPr>
              <w:lastRenderedPageBreak/>
              <w:t>курсу зарубіжної літератури в старших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 xml:space="preserve">Самостійна робота </w:t>
            </w:r>
          </w:p>
          <w:p w:rsidR="005B2BC8" w:rsidRPr="003664C6" w:rsidRDefault="00B655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w:t>
            </w:r>
            <w:r w:rsidR="005B2BC8" w:rsidRPr="003664C6">
              <w:rPr>
                <w:rFonts w:ascii="Times New Roman" w:hAnsi="Times New Roman" w:cs="Times New Roman"/>
                <w:color w:val="000000"/>
                <w:sz w:val="24"/>
                <w:szCs w:val="24"/>
                <w:lang w:val="uk-UA"/>
              </w:rPr>
              <w:t> год.)</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DF5787" w:rsidRPr="003664C6" w:rsidRDefault="00DF5787" w:rsidP="002617A6">
            <w:pPr>
              <w:pStyle w:val="11"/>
              <w:spacing w:line="240" w:lineRule="auto"/>
              <w:rPr>
                <w:rFonts w:ascii="Times New Roman" w:hAnsi="Times New Roman" w:cs="Times New Roman"/>
                <w:color w:val="000000"/>
                <w:sz w:val="24"/>
                <w:szCs w:val="24"/>
                <w:lang w:val="uk-UA"/>
              </w:rPr>
            </w:pPr>
          </w:p>
          <w:p w:rsidR="00DF5787" w:rsidRPr="00E57649" w:rsidRDefault="00DF5787" w:rsidP="00DF5787">
            <w:pPr>
              <w:pStyle w:val="11"/>
              <w:spacing w:line="240" w:lineRule="auto"/>
              <w:jc w:val="center"/>
              <w:rPr>
                <w:rFonts w:ascii="Times New Roman" w:hAnsi="Times New Roman" w:cs="Times New Roman"/>
                <w:color w:val="000000"/>
                <w:sz w:val="24"/>
                <w:szCs w:val="24"/>
                <w:lang w:val="uk-UA"/>
              </w:rPr>
            </w:pPr>
            <w:r w:rsidRPr="00E57649">
              <w:rPr>
                <w:rFonts w:ascii="Times New Roman" w:hAnsi="Times New Roman" w:cs="Times New Roman"/>
                <w:color w:val="000000"/>
                <w:sz w:val="24"/>
                <w:szCs w:val="24"/>
                <w:lang w:val="uk-UA"/>
              </w:rPr>
              <w:lastRenderedPageBreak/>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3664C6">
              <w:rPr>
                <w:color w:val="000000"/>
                <w:lang w:val="en-US"/>
              </w:rPr>
              <w:t>1,</w:t>
            </w:r>
            <w:r>
              <w:rPr>
                <w:color w:val="000000"/>
                <w:lang w:val="uk-UA"/>
              </w:rPr>
              <w:t xml:space="preserve"> 5,</w:t>
            </w:r>
            <w:r w:rsidRPr="003664C6">
              <w:rPr>
                <w:color w:val="000000"/>
                <w:lang w:val="uk-UA"/>
              </w:rPr>
              <w:t xml:space="preserve">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Default="005B2BC8" w:rsidP="007E6C38">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sz w:val="24"/>
                <w:szCs w:val="24"/>
                <w:lang w:val="uk-UA"/>
              </w:rPr>
              <w:t>Відповіді на питання, тестові завдання. Реклама підручника</w:t>
            </w:r>
          </w:p>
          <w:p w:rsidR="00885576" w:rsidRDefault="00885576" w:rsidP="007E6C38">
            <w:pPr>
              <w:pStyle w:val="11"/>
              <w:spacing w:line="240" w:lineRule="auto"/>
              <w:jc w:val="center"/>
              <w:rPr>
                <w:rFonts w:ascii="Times New Roman" w:hAnsi="Times New Roman" w:cs="Times New Roman"/>
                <w:sz w:val="24"/>
                <w:szCs w:val="24"/>
                <w:lang w:val="uk-UA"/>
              </w:rPr>
            </w:pPr>
          </w:p>
          <w:p w:rsidR="00885576" w:rsidRDefault="00885576" w:rsidP="007E6C38">
            <w:pPr>
              <w:pStyle w:val="11"/>
              <w:spacing w:line="240" w:lineRule="auto"/>
              <w:jc w:val="center"/>
              <w:rPr>
                <w:rFonts w:ascii="Times New Roman" w:hAnsi="Times New Roman" w:cs="Times New Roman"/>
                <w:sz w:val="24"/>
                <w:szCs w:val="24"/>
                <w:lang w:val="uk-UA"/>
              </w:rPr>
            </w:pPr>
          </w:p>
          <w:p w:rsidR="00885576" w:rsidRDefault="00885576" w:rsidP="007E6C38">
            <w:pPr>
              <w:pStyle w:val="11"/>
              <w:spacing w:line="240" w:lineRule="auto"/>
              <w:jc w:val="center"/>
              <w:rPr>
                <w:rFonts w:ascii="Times New Roman" w:hAnsi="Times New Roman" w:cs="Times New Roman"/>
                <w:sz w:val="24"/>
                <w:szCs w:val="24"/>
                <w:lang w:val="uk-UA"/>
              </w:rPr>
            </w:pPr>
          </w:p>
          <w:p w:rsidR="00885576" w:rsidRPr="00885576" w:rsidRDefault="00885576" w:rsidP="00885576">
            <w:pPr>
              <w:shd w:val="clear" w:color="auto" w:fill="FFFFFF"/>
              <w:spacing w:line="294" w:lineRule="atLeast"/>
              <w:jc w:val="both"/>
              <w:rPr>
                <w:color w:val="171717" w:themeColor="background2" w:themeShade="1A"/>
                <w:lang w:val="uk-UA"/>
              </w:rPr>
            </w:pPr>
            <w:r w:rsidRPr="00885576">
              <w:rPr>
                <w:color w:val="171717" w:themeColor="background2" w:themeShade="1A"/>
                <w:lang w:val="uk-UA"/>
              </w:rPr>
              <w:t xml:space="preserve">Виконання </w:t>
            </w:r>
            <w:r w:rsidRPr="00885576">
              <w:rPr>
                <w:color w:val="171717" w:themeColor="background2" w:themeShade="1A"/>
                <w:lang w:val="uk-UA"/>
              </w:rPr>
              <w:lastRenderedPageBreak/>
              <w:t xml:space="preserve">презентації до двох уроків з зарубіжної літератури в 10 класі </w:t>
            </w:r>
          </w:p>
          <w:p w:rsidR="00885576" w:rsidRPr="003664C6" w:rsidRDefault="00885576" w:rsidP="007E6C38">
            <w:pPr>
              <w:pStyle w:val="11"/>
              <w:spacing w:line="240" w:lineRule="auto"/>
              <w:jc w:val="center"/>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Default="005B2BC8"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Pr="003664C6" w:rsidRDefault="00885576" w:rsidP="007E6C38">
            <w:pPr>
              <w:pStyle w:val="11"/>
              <w:spacing w:line="240" w:lineRule="auto"/>
              <w:jc w:val="center"/>
              <w:rPr>
                <w:rFonts w:ascii="Times New Roman" w:hAnsi="Times New Roman" w:cs="Times New Roman"/>
                <w:sz w:val="24"/>
                <w:szCs w:val="24"/>
                <w:highlight w:val="yellow"/>
                <w:lang w:val="uk-UA"/>
              </w:rPr>
            </w:pPr>
            <w:r w:rsidRPr="00885576">
              <w:rPr>
                <w:rFonts w:ascii="Times New Roman" w:hAnsi="Times New Roman" w:cs="Times New Roman"/>
                <w:sz w:val="24"/>
                <w:szCs w:val="24"/>
                <w:lang w:val="uk-UA"/>
              </w:rPr>
              <w:lastRenderedPageBreak/>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lastRenderedPageBreak/>
              <w:t>впродовж сьомого навчального семестру (перший періодичний контроль)</w:t>
            </w:r>
          </w:p>
        </w:tc>
      </w:tr>
      <w:tr w:rsidR="005B2BC8" w:rsidRPr="003664C6" w:rsidTr="005B2BC8">
        <w:trPr>
          <w:trHeight w:val="1032"/>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A17BCB">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color w:val="1D1B11"/>
                <w:sz w:val="24"/>
                <w:szCs w:val="24"/>
                <w:lang w:val="uk-UA"/>
              </w:rPr>
              <w:lastRenderedPageBreak/>
              <w:t>БЛОК 2.</w:t>
            </w:r>
            <w:r w:rsidR="00A17BCB" w:rsidRPr="003664C6">
              <w:rPr>
                <w:rFonts w:ascii="Times New Roman" w:hAnsi="Times New Roman" w:cs="Times New Roman"/>
                <w:color w:val="171717" w:themeColor="background2" w:themeShade="1A"/>
                <w:sz w:val="24"/>
                <w:szCs w:val="24"/>
                <w:lang w:val="uk-UA" w:eastAsia="uk-UA"/>
              </w:rPr>
              <w:t xml:space="preserve"> </w:t>
            </w:r>
            <w:r w:rsidR="00A17BCB" w:rsidRPr="003664C6">
              <w:rPr>
                <w:rStyle w:val="FontStyle11"/>
                <w:color w:val="171717" w:themeColor="background2" w:themeShade="1A"/>
                <w:sz w:val="24"/>
                <w:szCs w:val="24"/>
                <w:lang w:val="uk-UA" w:eastAsia="uk-UA"/>
              </w:rPr>
              <w:t xml:space="preserve">МЕТОДИЧНІ АСПЕКТИ ВИКЛАДАННЯ </w:t>
            </w:r>
            <w:r w:rsidR="00A17BCB" w:rsidRPr="003664C6">
              <w:rPr>
                <w:rFonts w:ascii="Times New Roman" w:hAnsi="Times New Roman" w:cs="Times New Roman"/>
                <w:b/>
                <w:sz w:val="24"/>
                <w:szCs w:val="24"/>
                <w:lang w:val="uk-UA"/>
              </w:rPr>
              <w:t>ЗАРУБІЖНОЇ ЛІТЕРАТУРИ В ЗАГАЛЬНООСВІТНІХ НАВЧАЛЬНИХ ЗАКЛАДАХ</w:t>
            </w:r>
          </w:p>
        </w:tc>
        <w:tc>
          <w:tcPr>
            <w:tcW w:w="2376" w:type="dxa"/>
            <w:gridSpan w:val="2"/>
          </w:tcPr>
          <w:p w:rsidR="005B2BC8" w:rsidRPr="003664C6" w:rsidRDefault="005B2BC8" w:rsidP="005B2BC8">
            <w:pPr>
              <w:snapToGrid w:val="0"/>
              <w:jc w:val="both"/>
            </w:pP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15356" w:rsidRDefault="00315356" w:rsidP="007E6C38">
            <w:pPr>
              <w:pStyle w:val="11"/>
              <w:spacing w:line="240" w:lineRule="auto"/>
              <w:jc w:val="center"/>
              <w:rPr>
                <w:rFonts w:ascii="Times New Roman" w:hAnsi="Times New Roman" w:cs="Times New Roman"/>
                <w:b/>
                <w:sz w:val="24"/>
                <w:szCs w:val="24"/>
                <w:highlight w:val="yellow"/>
                <w:lang w:val="uk-UA"/>
              </w:rPr>
            </w:pPr>
            <w:r w:rsidRPr="00315356">
              <w:rPr>
                <w:rFonts w:ascii="Times New Roman" w:hAnsi="Times New Roman" w:cs="Times New Roman"/>
                <w:b/>
                <w:sz w:val="24"/>
                <w:szCs w:val="24"/>
                <w:lang w:val="uk-UA"/>
              </w:rPr>
              <w:t>10</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363D0D" w:rsidP="00A17BCB">
            <w:pPr>
              <w:pStyle w:val="11"/>
              <w:spacing w:line="240" w:lineRule="auto"/>
              <w:jc w:val="both"/>
              <w:rPr>
                <w:rFonts w:ascii="Times New Roman" w:hAnsi="Times New Roman" w:cs="Times New Roman"/>
                <w:bCs/>
                <w:color w:val="171717" w:themeColor="background2" w:themeShade="1A"/>
                <w:sz w:val="24"/>
                <w:szCs w:val="24"/>
                <w:lang w:val="uk-UA"/>
              </w:rPr>
            </w:pPr>
            <w:r>
              <w:rPr>
                <w:rFonts w:ascii="Times New Roman" w:hAnsi="Times New Roman" w:cs="Times New Roman"/>
                <w:b/>
                <w:color w:val="1D1B11"/>
                <w:sz w:val="24"/>
                <w:szCs w:val="24"/>
              </w:rPr>
              <w:t xml:space="preserve">Тема </w:t>
            </w:r>
            <w:r>
              <w:rPr>
                <w:rFonts w:ascii="Times New Roman" w:hAnsi="Times New Roman" w:cs="Times New Roman"/>
                <w:b/>
                <w:color w:val="1D1B11"/>
                <w:sz w:val="24"/>
                <w:szCs w:val="24"/>
                <w:lang w:val="uk-UA"/>
              </w:rPr>
              <w:t>2</w:t>
            </w:r>
            <w:r w:rsidR="005B2BC8" w:rsidRPr="003664C6">
              <w:rPr>
                <w:rFonts w:ascii="Times New Roman" w:hAnsi="Times New Roman" w:cs="Times New Roman"/>
                <w:b/>
                <w:color w:val="1D1B11"/>
                <w:sz w:val="24"/>
                <w:szCs w:val="24"/>
              </w:rPr>
              <w:t>.</w:t>
            </w:r>
            <w:r w:rsidR="005B2BC8" w:rsidRPr="003664C6">
              <w:rPr>
                <w:rFonts w:ascii="Times New Roman" w:hAnsi="Times New Roman" w:cs="Times New Roman"/>
                <w:color w:val="1D1B11"/>
                <w:sz w:val="24"/>
                <w:szCs w:val="24"/>
              </w:rPr>
              <w:t xml:space="preserve"> Методи і прийоми навчання </w:t>
            </w:r>
            <w:r w:rsidR="005B2BC8" w:rsidRPr="003664C6">
              <w:rPr>
                <w:rFonts w:ascii="Times New Roman" w:hAnsi="Times New Roman" w:cs="Times New Roman"/>
                <w:color w:val="1D1B11"/>
                <w:sz w:val="24"/>
                <w:szCs w:val="24"/>
                <w:lang w:val="uk-UA"/>
              </w:rPr>
              <w:t xml:space="preserve">на уроках зарубіжної </w:t>
            </w:r>
            <w:r w:rsidR="005B2BC8" w:rsidRPr="003664C6">
              <w:rPr>
                <w:rFonts w:ascii="Times New Roman" w:hAnsi="Times New Roman" w:cs="Times New Roman"/>
                <w:color w:val="1D1B11"/>
                <w:sz w:val="24"/>
                <w:szCs w:val="24"/>
              </w:rPr>
              <w:t>літератури</w:t>
            </w:r>
          </w:p>
          <w:p w:rsidR="00A17BCB" w:rsidRPr="003664C6" w:rsidRDefault="00E57649" w:rsidP="00A17BCB">
            <w:pPr>
              <w:snapToGrid w:val="0"/>
              <w:jc w:val="both"/>
              <w:rPr>
                <w:color w:val="171717" w:themeColor="background2" w:themeShade="1A"/>
                <w:lang w:val="uk-UA"/>
              </w:rPr>
            </w:pPr>
            <w:r>
              <w:rPr>
                <w:bCs/>
                <w:color w:val="171717" w:themeColor="background2" w:themeShade="1A"/>
                <w:lang w:val="uk-UA"/>
              </w:rPr>
              <w:t xml:space="preserve">в </w:t>
            </w:r>
            <w:r w:rsidR="00A17BCB" w:rsidRPr="003664C6">
              <w:rPr>
                <w:bCs/>
                <w:color w:val="171717" w:themeColor="background2" w:themeShade="1A"/>
                <w:lang w:val="uk-UA"/>
              </w:rPr>
              <w:t>старш</w:t>
            </w:r>
            <w:r>
              <w:rPr>
                <w:bCs/>
                <w:color w:val="171717" w:themeColor="background2" w:themeShade="1A"/>
                <w:lang w:val="uk-UA"/>
              </w:rPr>
              <w:t>их</w:t>
            </w:r>
            <w:r w:rsidR="00A17BCB" w:rsidRPr="003664C6">
              <w:rPr>
                <w:bCs/>
                <w:color w:val="171717" w:themeColor="background2" w:themeShade="1A"/>
                <w:lang w:val="uk-UA"/>
              </w:rPr>
              <w:t xml:space="preserve"> </w:t>
            </w:r>
            <w:r>
              <w:rPr>
                <w:bCs/>
                <w:color w:val="171717" w:themeColor="background2" w:themeShade="1A"/>
                <w:lang w:val="uk-UA"/>
              </w:rPr>
              <w:t>класах</w:t>
            </w:r>
          </w:p>
          <w:p w:rsidR="00A17BCB" w:rsidRPr="003664C6" w:rsidRDefault="00A17BCB" w:rsidP="00A17BCB">
            <w:pPr>
              <w:pStyle w:val="11"/>
              <w:spacing w:line="240" w:lineRule="auto"/>
              <w:jc w:val="both"/>
              <w:rPr>
                <w:rFonts w:ascii="Times New Roman" w:hAnsi="Times New Roman" w:cs="Times New Roman"/>
                <w:color w:val="1D1B11"/>
                <w:sz w:val="24"/>
                <w:szCs w:val="24"/>
                <w:lang w:val="uk-UA"/>
              </w:rPr>
            </w:pP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Лекційне заняття</w:t>
            </w:r>
          </w:p>
          <w:p w:rsidR="005B2BC8" w:rsidRPr="003664C6" w:rsidRDefault="00315356" w:rsidP="003F249D">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r w:rsidR="005B2BC8" w:rsidRPr="003664C6">
              <w:rPr>
                <w:rFonts w:ascii="Times New Roman" w:hAnsi="Times New Roman" w:cs="Times New Roman"/>
                <w:color w:val="000000"/>
                <w:sz w:val="24"/>
                <w:szCs w:val="24"/>
                <w:lang w:val="uk-UA"/>
              </w:rPr>
              <w:t xml:space="preserve"> год.)</w:t>
            </w:r>
          </w:p>
          <w:p w:rsidR="00A17BCB" w:rsidRPr="003664C6" w:rsidRDefault="00A17BCB" w:rsidP="003F249D">
            <w:pPr>
              <w:pStyle w:val="11"/>
              <w:spacing w:line="240" w:lineRule="auto"/>
              <w:jc w:val="center"/>
              <w:rPr>
                <w:rFonts w:ascii="Times New Roman" w:hAnsi="Times New Roman" w:cs="Times New Roman"/>
                <w:color w:val="000000"/>
                <w:sz w:val="24"/>
                <w:szCs w:val="24"/>
                <w:lang w:val="uk-UA"/>
              </w:rPr>
            </w:pPr>
          </w:p>
          <w:p w:rsidR="00A17BCB" w:rsidRPr="003664C6" w:rsidRDefault="00A17BCB" w:rsidP="003F249D">
            <w:pPr>
              <w:pStyle w:val="11"/>
              <w:spacing w:line="240" w:lineRule="auto"/>
              <w:jc w:val="center"/>
              <w:rPr>
                <w:rFonts w:ascii="Times New Roman" w:hAnsi="Times New Roman" w:cs="Times New Roman"/>
                <w:color w:val="000000"/>
                <w:sz w:val="24"/>
                <w:szCs w:val="24"/>
                <w:lang w:val="uk-UA"/>
              </w:rPr>
            </w:pPr>
          </w:p>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5B2BC8" w:rsidRPr="003664C6" w:rsidRDefault="005B2BC8" w:rsidP="007E6C38">
            <w:pPr>
              <w:pStyle w:val="11"/>
              <w:spacing w:line="240" w:lineRule="auto"/>
              <w:rPr>
                <w:rFonts w:ascii="Times New Roman" w:hAnsi="Times New Roman" w:cs="Times New Roman"/>
                <w:color w:val="000000"/>
                <w:sz w:val="24"/>
                <w:szCs w:val="24"/>
                <w:highlight w:val="yellow"/>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p w:rsidR="00A17BCB" w:rsidRPr="003664C6" w:rsidRDefault="00A17BCB" w:rsidP="00E57649">
            <w:pPr>
              <w:pStyle w:val="11"/>
              <w:spacing w:line="240" w:lineRule="auto"/>
              <w:rPr>
                <w:rFonts w:ascii="Times New Roman" w:hAnsi="Times New Roman" w:cs="Times New Roman"/>
                <w:color w:val="000000"/>
                <w:sz w:val="24"/>
                <w:szCs w:val="24"/>
                <w:highlight w:val="yellow"/>
                <w:lang w:val="uk-UA"/>
              </w:rPr>
            </w:pPr>
          </w:p>
          <w:p w:rsidR="00A17BCB" w:rsidRPr="003664C6" w:rsidRDefault="00A17BCB" w:rsidP="00E57649">
            <w:pPr>
              <w:pStyle w:val="11"/>
              <w:spacing w:line="240" w:lineRule="auto"/>
              <w:rPr>
                <w:rFonts w:ascii="Times New Roman" w:hAnsi="Times New Roman" w:cs="Times New Roman"/>
                <w:color w:val="000000"/>
                <w:sz w:val="24"/>
                <w:szCs w:val="24"/>
                <w:highlight w:val="yellow"/>
                <w:lang w:val="uk-UA"/>
              </w:rPr>
            </w:pPr>
          </w:p>
          <w:p w:rsidR="002A149A" w:rsidRPr="003664C6" w:rsidRDefault="00A17BCB"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2A149A" w:rsidRPr="003664C6" w:rsidRDefault="00B6554F" w:rsidP="002A149A">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 </w:t>
            </w:r>
            <w:r w:rsidR="002A149A" w:rsidRPr="003664C6">
              <w:rPr>
                <w:rFonts w:ascii="Times New Roman" w:hAnsi="Times New Roman" w:cs="Times New Roman"/>
                <w:color w:val="000000"/>
                <w:sz w:val="24"/>
                <w:szCs w:val="24"/>
                <w:lang w:val="uk-UA"/>
              </w:rPr>
              <w:t>год.)</w:t>
            </w:r>
          </w:p>
          <w:p w:rsidR="00A17BCB" w:rsidRPr="003664C6" w:rsidRDefault="00A17BCB"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5B2BC8" w:rsidRPr="005E127D"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shd w:val="clear" w:color="auto" w:fill="FFFFFF"/>
                <w:lang w:val="uk-UA"/>
              </w:rPr>
            </w:pPr>
            <w:r w:rsidRPr="003664C6">
              <w:rPr>
                <w:rFonts w:ascii="Times New Roman" w:hAnsi="Times New Roman" w:cs="Times New Roman"/>
                <w:color w:val="33526B"/>
                <w:sz w:val="24"/>
                <w:szCs w:val="24"/>
                <w:shd w:val="clear" w:color="auto" w:fill="FFFFFF"/>
              </w:rPr>
              <w:t> </w:t>
            </w:r>
            <w:proofErr w:type="gramStart"/>
            <w:r w:rsidRPr="003664C6">
              <w:rPr>
                <w:rFonts w:ascii="Times New Roman" w:hAnsi="Times New Roman" w:cs="Times New Roman"/>
                <w:sz w:val="24"/>
                <w:szCs w:val="24"/>
                <w:shd w:val="clear" w:color="auto" w:fill="FFFFFF"/>
              </w:rPr>
              <w:t>п</w:t>
            </w:r>
            <w:proofErr w:type="gramEnd"/>
            <w:r w:rsidRPr="003664C6">
              <w:rPr>
                <w:rFonts w:ascii="Times New Roman" w:hAnsi="Times New Roman" w:cs="Times New Roman"/>
                <w:sz w:val="24"/>
                <w:szCs w:val="24"/>
                <w:shd w:val="clear" w:color="auto" w:fill="FFFFFF"/>
              </w:rPr>
              <w:t>ідготуватися до моделювання ділової гри  з вивчення</w:t>
            </w:r>
            <w:r w:rsidRPr="003664C6">
              <w:rPr>
                <w:rFonts w:ascii="Times New Roman" w:hAnsi="Times New Roman" w:cs="Times New Roman"/>
                <w:sz w:val="24"/>
                <w:szCs w:val="24"/>
                <w:shd w:val="clear" w:color="auto" w:fill="FFFFFF"/>
                <w:lang w:val="uk-UA"/>
              </w:rPr>
              <w:t xml:space="preserve"> казок у 5 класі</w:t>
            </w:r>
          </w:p>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shd w:val="clear" w:color="auto" w:fill="FFFFFF"/>
                <w:lang w:val="uk-UA"/>
              </w:rPr>
              <w:t>в</w:t>
            </w:r>
            <w:r w:rsidRPr="003664C6">
              <w:rPr>
                <w:rFonts w:ascii="Times New Roman" w:hAnsi="Times New Roman" w:cs="Times New Roman"/>
                <w:sz w:val="24"/>
                <w:szCs w:val="24"/>
                <w:shd w:val="clear" w:color="auto" w:fill="FFFFFF"/>
              </w:rPr>
              <w:t>икористовуючи запропоновану літератур</w:t>
            </w:r>
            <w:r w:rsidRPr="003664C6">
              <w:rPr>
                <w:rFonts w:ascii="Times New Roman" w:hAnsi="Times New Roman" w:cs="Times New Roman"/>
                <w:sz w:val="24"/>
                <w:szCs w:val="24"/>
                <w:shd w:val="clear" w:color="auto" w:fill="FFFFFF"/>
                <w:lang w:val="uk-UA"/>
              </w:rPr>
              <w:t>у,</w:t>
            </w:r>
            <w:r w:rsidRPr="003664C6">
              <w:rPr>
                <w:rFonts w:ascii="Times New Roman" w:hAnsi="Times New Roman" w:cs="Times New Roman"/>
                <w:sz w:val="24"/>
                <w:szCs w:val="24"/>
                <w:shd w:val="clear" w:color="auto" w:fill="FFFFFF"/>
              </w:rPr>
              <w:t xml:space="preserve"> дат</w:t>
            </w:r>
            <w:r w:rsidRPr="003664C6">
              <w:rPr>
                <w:rFonts w:ascii="Times New Roman" w:hAnsi="Times New Roman" w:cs="Times New Roman"/>
                <w:sz w:val="24"/>
                <w:szCs w:val="24"/>
                <w:shd w:val="clear" w:color="auto" w:fill="FFFFFF"/>
                <w:lang w:val="uk-UA"/>
              </w:rPr>
              <w:t>и</w:t>
            </w:r>
            <w:r w:rsidRPr="003664C6">
              <w:rPr>
                <w:rFonts w:ascii="Times New Roman" w:hAnsi="Times New Roman" w:cs="Times New Roman"/>
                <w:sz w:val="24"/>
                <w:szCs w:val="24"/>
                <w:shd w:val="clear" w:color="auto" w:fill="FFFFFF"/>
              </w:rPr>
              <w:t xml:space="preserve"> характеристику інтерактивним методам навчання.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D20414"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2A149A" w:rsidP="002A149A">
            <w:pPr>
              <w:snapToGrid w:val="0"/>
              <w:jc w:val="both"/>
              <w:rPr>
                <w:color w:val="171717" w:themeColor="background2" w:themeShade="1A"/>
                <w:lang w:val="uk-UA"/>
              </w:rPr>
            </w:pPr>
            <w:r w:rsidRPr="00363D0D">
              <w:rPr>
                <w:b/>
                <w:color w:val="1D1B11"/>
              </w:rPr>
              <w:t xml:space="preserve">Тема </w:t>
            </w:r>
            <w:r w:rsidRPr="00363D0D">
              <w:rPr>
                <w:b/>
                <w:color w:val="1D1B11"/>
                <w:lang w:val="uk-UA"/>
              </w:rPr>
              <w:t>3</w:t>
            </w:r>
            <w:r w:rsidR="00363D0D">
              <w:rPr>
                <w:b/>
                <w:color w:val="1D1B11"/>
                <w:lang w:val="uk-UA"/>
              </w:rPr>
              <w:t>–4</w:t>
            </w:r>
            <w:r w:rsidRPr="003664C6">
              <w:rPr>
                <w:color w:val="1D1B11"/>
              </w:rPr>
              <w:t xml:space="preserve"> </w:t>
            </w:r>
            <w:r w:rsidRPr="003664C6">
              <w:rPr>
                <w:color w:val="171717" w:themeColor="background2" w:themeShade="1A"/>
                <w:lang w:val="uk-UA"/>
              </w:rPr>
              <w:t xml:space="preserve">Форми організації навчання зарубіжної </w:t>
            </w:r>
            <w:r w:rsidR="00355A80" w:rsidRPr="003664C6">
              <w:rPr>
                <w:color w:val="171717" w:themeColor="background2" w:themeShade="1A"/>
                <w:lang w:val="uk-UA"/>
              </w:rPr>
              <w:t>літератури</w:t>
            </w:r>
            <w:r w:rsidRPr="003664C6">
              <w:rPr>
                <w:color w:val="171717" w:themeColor="background2" w:themeShade="1A"/>
                <w:lang w:val="uk-UA"/>
              </w:rPr>
              <w:t xml:space="preserve"> у старшій школі</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Лекційне заняття</w:t>
            </w:r>
          </w:p>
          <w:p w:rsidR="005B2BC8" w:rsidRPr="003664C6" w:rsidRDefault="00D20414"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(4</w:t>
            </w:r>
            <w:r w:rsidR="002A149A" w:rsidRPr="003664C6">
              <w:rPr>
                <w:rFonts w:ascii="Times New Roman" w:hAnsi="Times New Roman" w:cs="Times New Roman"/>
                <w:color w:val="000000"/>
                <w:sz w:val="24"/>
                <w:szCs w:val="24"/>
                <w:lang w:val="uk-UA"/>
              </w:rPr>
              <w:t xml:space="preserve"> год.)</w:t>
            </w:r>
            <w:r w:rsidR="005B2BC8" w:rsidRPr="003664C6">
              <w:rPr>
                <w:rFonts w:ascii="Times New Roman" w:hAnsi="Times New Roman" w:cs="Times New Roman"/>
                <w:color w:val="000000"/>
                <w:sz w:val="24"/>
                <w:szCs w:val="24"/>
                <w:lang w:val="uk-UA"/>
              </w:rPr>
              <w:t xml:space="preserve"> </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B2BC8" w:rsidRPr="003664C6" w:rsidRDefault="005B2BC8" w:rsidP="00EF1BC6">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5E127D" w:rsidRDefault="005E127D" w:rsidP="005E127D">
            <w:pPr>
              <w:pStyle w:val="11"/>
              <w:spacing w:line="240" w:lineRule="auto"/>
              <w:jc w:val="center"/>
              <w:rPr>
                <w:rFonts w:ascii="Times New Roman" w:hAnsi="Times New Roman" w:cs="Times New Roman"/>
                <w:color w:val="000000"/>
                <w:sz w:val="24"/>
                <w:szCs w:val="24"/>
                <w:highlight w:val="yellow"/>
                <w:lang w:val="uk-UA"/>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2617A6"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E57649" w:rsidRDefault="00363D0D" w:rsidP="00E57649">
            <w:pPr>
              <w:snapToGrid w:val="0"/>
              <w:jc w:val="both"/>
              <w:rPr>
                <w:color w:val="171717" w:themeColor="background2" w:themeShade="1A"/>
                <w:lang w:val="uk-UA"/>
              </w:rPr>
            </w:pPr>
            <w:r w:rsidRPr="00363D0D">
              <w:rPr>
                <w:b/>
                <w:color w:val="171717" w:themeColor="background2" w:themeShade="1A"/>
                <w:lang w:val="uk-UA"/>
              </w:rPr>
              <w:t xml:space="preserve">Тема </w:t>
            </w:r>
            <w:r w:rsidR="002A149A" w:rsidRPr="00363D0D">
              <w:rPr>
                <w:b/>
                <w:color w:val="171717" w:themeColor="background2" w:themeShade="1A"/>
                <w:lang w:val="uk-UA"/>
              </w:rPr>
              <w:t xml:space="preserve"> </w:t>
            </w:r>
            <w:r w:rsidR="002A149A" w:rsidRPr="003664C6">
              <w:rPr>
                <w:color w:val="171717" w:themeColor="background2" w:themeShade="1A"/>
                <w:lang w:val="uk-UA"/>
              </w:rPr>
              <w:t xml:space="preserve">Методика проведення лекційних занять на </w:t>
            </w:r>
            <w:r w:rsidR="002A149A" w:rsidRPr="003664C6">
              <w:rPr>
                <w:color w:val="171717" w:themeColor="background2" w:themeShade="1A"/>
                <w:lang w:val="uk-UA"/>
              </w:rPr>
              <w:lastRenderedPageBreak/>
              <w:t>старшому етапі на уроках зарубіжної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BC4E9A">
            <w:pPr>
              <w:pStyle w:val="11"/>
              <w:spacing w:line="240" w:lineRule="auto"/>
              <w:rPr>
                <w:rFonts w:ascii="Times New Roman" w:hAnsi="Times New Roman" w:cs="Times New Roman"/>
                <w:color w:val="000000"/>
                <w:sz w:val="24"/>
                <w:szCs w:val="24"/>
                <w:highlight w:val="yellow"/>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2617A6"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 xml:space="preserve">Інформаційні </w:t>
            </w:r>
            <w:r w:rsidRPr="003664C6">
              <w:rPr>
                <w:color w:val="000000"/>
                <w:lang w:val="uk-UA"/>
              </w:rPr>
              <w:lastRenderedPageBreak/>
              <w:t>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rPr>
                <w:lang w:val="uk-UA"/>
              </w:rPr>
            </w:pPr>
            <w:r w:rsidRPr="003664C6">
              <w:rPr>
                <w:shd w:val="clear" w:color="auto" w:fill="FFFFFF"/>
              </w:rPr>
              <w:lastRenderedPageBreak/>
              <w:t>анотувати прочитану додаткову літературу</w:t>
            </w:r>
            <w:r w:rsidRPr="003664C6">
              <w:rPr>
                <w:shd w:val="clear" w:color="auto" w:fill="FFFFFF"/>
                <w:lang w:val="uk-UA"/>
              </w:rPr>
              <w:t>;</w:t>
            </w:r>
          </w:p>
          <w:p w:rsidR="005B2BC8" w:rsidRPr="003664C6" w:rsidRDefault="005B2BC8" w:rsidP="00E57649">
            <w:pPr>
              <w:shd w:val="clear" w:color="auto" w:fill="FFFFFF"/>
              <w:textAlignment w:val="baseline"/>
              <w:rPr>
                <w:color w:val="33526B"/>
                <w:lang w:val="uk-UA"/>
              </w:rPr>
            </w:pPr>
            <w:r w:rsidRPr="003664C6">
              <w:t xml:space="preserve">скласти </w:t>
            </w:r>
            <w:r w:rsidRPr="003664C6">
              <w:lastRenderedPageBreak/>
              <w:t xml:space="preserve">план-конспект уроку за однією з тем, які вивчаються </w:t>
            </w:r>
            <w:r w:rsidRPr="00BC4E9A">
              <w:t xml:space="preserve">у </w:t>
            </w:r>
            <w:r w:rsidR="00E57649" w:rsidRPr="00BC4E9A">
              <w:t xml:space="preserve">10-11 </w:t>
            </w:r>
            <w:r w:rsidRPr="00BC4E9A">
              <w:t>класах</w:t>
            </w:r>
            <w:r w:rsidRPr="00BC4E9A">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 xml:space="preserve">впродовж сьомого навчального семестру </w:t>
            </w:r>
            <w:r w:rsidRPr="003664C6">
              <w:rPr>
                <w:rFonts w:ascii="Times New Roman" w:hAnsi="Times New Roman" w:cs="Times New Roman"/>
                <w:sz w:val="24"/>
                <w:szCs w:val="24"/>
                <w:lang w:val="uk-UA"/>
              </w:rPr>
              <w:lastRenderedPageBreak/>
              <w:t>(перший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B6554F"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lastRenderedPageBreak/>
              <w:t>8</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2A149A" w:rsidP="00355A80">
            <w:pPr>
              <w:jc w:val="both"/>
              <w:rPr>
                <w:color w:val="171717" w:themeColor="background2" w:themeShade="1A"/>
                <w:lang w:val="uk-UA"/>
              </w:rPr>
            </w:pPr>
            <w:r w:rsidRPr="00F445CE">
              <w:rPr>
                <w:b/>
                <w:color w:val="171717" w:themeColor="background2" w:themeShade="1A"/>
                <w:lang w:val="uk-UA"/>
              </w:rPr>
              <w:t>Тема 4.</w:t>
            </w:r>
            <w:r w:rsidRPr="003664C6">
              <w:rPr>
                <w:color w:val="171717" w:themeColor="background2" w:themeShade="1A"/>
                <w:lang w:val="uk-UA"/>
              </w:rPr>
              <w:t xml:space="preserve"> </w:t>
            </w:r>
            <w:r w:rsidRPr="00E57649">
              <w:rPr>
                <w:color w:val="171717" w:themeColor="background2" w:themeShade="1A"/>
                <w:lang w:val="uk-UA"/>
              </w:rPr>
              <w:t xml:space="preserve">Методика проведення </w:t>
            </w:r>
            <w:r w:rsidR="00355A80" w:rsidRPr="00E57649">
              <w:rPr>
                <w:color w:val="171717" w:themeColor="background2" w:themeShade="1A"/>
                <w:lang w:val="uk-UA"/>
              </w:rPr>
              <w:t xml:space="preserve">сучасних уроків </w:t>
            </w:r>
            <w:r w:rsidRPr="00E57649">
              <w:rPr>
                <w:color w:val="171717" w:themeColor="background2" w:themeShade="1A"/>
                <w:lang w:val="uk-UA"/>
              </w:rPr>
              <w:t xml:space="preserve">зарубіжної літератури на старшому етапі в </w:t>
            </w:r>
            <w:r w:rsidR="00355A80" w:rsidRPr="00E57649">
              <w:rPr>
                <w:color w:val="171717" w:themeColor="background2" w:themeShade="1A"/>
                <w:lang w:val="uk-UA"/>
              </w:rPr>
              <w:t>ЗСО</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2A149A" w:rsidRPr="003664C6" w:rsidRDefault="002A149A" w:rsidP="002A149A">
            <w:pPr>
              <w:pStyle w:val="11"/>
              <w:spacing w:line="240" w:lineRule="auto"/>
              <w:rPr>
                <w:rFonts w:ascii="Times New Roman" w:hAnsi="Times New Roman" w:cs="Times New Roman"/>
                <w:color w:val="000000"/>
                <w:sz w:val="24"/>
                <w:szCs w:val="24"/>
                <w:lang w:val="uk-UA"/>
              </w:rPr>
            </w:pPr>
          </w:p>
          <w:p w:rsidR="002A149A" w:rsidRPr="003664C6" w:rsidRDefault="002A149A" w:rsidP="002A149A">
            <w:pPr>
              <w:pStyle w:val="11"/>
              <w:spacing w:line="240" w:lineRule="auto"/>
              <w:rPr>
                <w:rFonts w:ascii="Times New Roman" w:hAnsi="Times New Roman" w:cs="Times New Roman"/>
                <w:color w:val="000000"/>
                <w:sz w:val="24"/>
                <w:szCs w:val="24"/>
                <w:lang w:val="uk-UA"/>
              </w:rPr>
            </w:pPr>
          </w:p>
          <w:p w:rsidR="005B2BC8" w:rsidRPr="003664C6" w:rsidRDefault="005B2BC8"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B6554F" w:rsidP="002A149A">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E57649">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rPr>
              <w:t xml:space="preserve">за </w:t>
            </w:r>
            <w:r w:rsidR="00E57649">
              <w:rPr>
                <w:rFonts w:ascii="Times New Roman" w:hAnsi="Times New Roman" w:cs="Times New Roman"/>
                <w:sz w:val="24"/>
                <w:szCs w:val="24"/>
              </w:rPr>
              <w:t xml:space="preserve">схемою, запропонованою у лекції, </w:t>
            </w:r>
            <w:r w:rsidRPr="003664C6">
              <w:rPr>
                <w:rFonts w:ascii="Times New Roman" w:hAnsi="Times New Roman" w:cs="Times New Roman"/>
                <w:sz w:val="24"/>
                <w:szCs w:val="24"/>
              </w:rPr>
              <w:t xml:space="preserve"> </w:t>
            </w:r>
            <w:r w:rsidR="00E57649">
              <w:rPr>
                <w:rFonts w:ascii="Times New Roman" w:hAnsi="Times New Roman" w:cs="Times New Roman"/>
                <w:sz w:val="24"/>
                <w:szCs w:val="24"/>
              </w:rPr>
              <w:t>виконати аналіз</w:t>
            </w:r>
            <w:r w:rsidRPr="003664C6">
              <w:rPr>
                <w:rFonts w:ascii="Times New Roman" w:hAnsi="Times New Roman" w:cs="Times New Roman"/>
                <w:sz w:val="24"/>
                <w:szCs w:val="24"/>
              </w:rPr>
              <w:t xml:space="preserve"> уроку</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BC4E9A">
            <w:pPr>
              <w:pStyle w:val="11"/>
              <w:spacing w:line="240" w:lineRule="auto"/>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2617A6"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10</w:t>
            </w:r>
          </w:p>
        </w:tc>
        <w:tc>
          <w:tcPr>
            <w:tcW w:w="1559" w:type="dxa"/>
            <w:tcBorders>
              <w:top w:val="single" w:sz="4" w:space="0" w:color="auto"/>
              <w:left w:val="single" w:sz="4" w:space="0" w:color="auto"/>
              <w:bottom w:val="single" w:sz="4" w:space="0" w:color="auto"/>
              <w:right w:val="single" w:sz="4" w:space="0" w:color="auto"/>
            </w:tcBorders>
          </w:tcPr>
          <w:p w:rsidR="002A149A" w:rsidRDefault="00363D0D" w:rsidP="002A149A">
            <w:pPr>
              <w:snapToGrid w:val="0"/>
              <w:jc w:val="both"/>
              <w:rPr>
                <w:color w:val="000000"/>
                <w:lang w:val="uk-UA"/>
              </w:rPr>
            </w:pPr>
            <w:r>
              <w:rPr>
                <w:b/>
                <w:color w:val="000000"/>
              </w:rPr>
              <w:t xml:space="preserve">Тема </w:t>
            </w:r>
            <w:r>
              <w:rPr>
                <w:b/>
                <w:color w:val="000000"/>
                <w:lang w:val="uk-UA"/>
              </w:rPr>
              <w:t>5</w:t>
            </w:r>
            <w:r w:rsidR="002A149A" w:rsidRPr="003664C6">
              <w:rPr>
                <w:b/>
                <w:color w:val="000000"/>
              </w:rPr>
              <w:t>.</w:t>
            </w:r>
            <w:r w:rsidR="002A149A" w:rsidRPr="003664C6">
              <w:rPr>
                <w:color w:val="000000"/>
              </w:rPr>
              <w:t xml:space="preserve"> </w:t>
            </w:r>
            <w:r w:rsidR="002A149A" w:rsidRPr="003664C6">
              <w:rPr>
                <w:color w:val="000000"/>
                <w:lang w:val="uk-UA"/>
              </w:rPr>
              <w:t>Проблемне навчання як тип літературної освіти</w:t>
            </w:r>
          </w:p>
          <w:p w:rsidR="00363D0D" w:rsidRPr="003664C6" w:rsidRDefault="00363D0D" w:rsidP="002A149A">
            <w:pPr>
              <w:snapToGrid w:val="0"/>
              <w:jc w:val="both"/>
              <w:rPr>
                <w:color w:val="000000"/>
                <w:lang w:val="uk-UA"/>
              </w:rPr>
            </w:pPr>
            <w:r w:rsidRPr="00F445CE">
              <w:rPr>
                <w:b/>
                <w:color w:val="171717" w:themeColor="background2" w:themeShade="1A"/>
                <w:lang w:val="uk-UA"/>
              </w:rPr>
              <w:t>Тема</w:t>
            </w:r>
            <w:r>
              <w:rPr>
                <w:b/>
                <w:color w:val="171717" w:themeColor="background2" w:themeShade="1A"/>
                <w:lang w:val="uk-UA"/>
              </w:rPr>
              <w:t xml:space="preserve"> 5</w:t>
            </w:r>
          </w:p>
          <w:p w:rsidR="005B2BC8" w:rsidRPr="003664C6" w:rsidRDefault="002A149A" w:rsidP="002A149A">
            <w:pPr>
              <w:snapToGrid w:val="0"/>
              <w:rPr>
                <w:color w:val="000000"/>
              </w:rPr>
            </w:pPr>
            <w:r w:rsidRPr="003664C6">
              <w:rPr>
                <w:bCs/>
              </w:rPr>
              <w:t>Проблемний тип навчання на уроках  зарубіжної літератури в старших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Лекційне заняття </w:t>
            </w:r>
          </w:p>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1866D5" w:rsidRPr="003664C6" w:rsidRDefault="001866D5" w:rsidP="007E6C38">
            <w:pPr>
              <w:pStyle w:val="11"/>
              <w:spacing w:line="240" w:lineRule="auto"/>
              <w:jc w:val="center"/>
              <w:rPr>
                <w:rFonts w:ascii="Times New Roman" w:hAnsi="Times New Roman" w:cs="Times New Roman"/>
                <w:color w:val="000000"/>
                <w:sz w:val="24"/>
                <w:szCs w:val="24"/>
                <w:lang w:val="uk-UA"/>
              </w:rPr>
            </w:pPr>
          </w:p>
          <w:p w:rsidR="001866D5" w:rsidRPr="003664C6" w:rsidRDefault="001866D5"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p w:rsidR="001866D5" w:rsidRPr="003664C6" w:rsidRDefault="001866D5" w:rsidP="001866D5">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1866D5" w:rsidRPr="003664C6" w:rsidRDefault="002617A6" w:rsidP="001866D5">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w:t>
            </w:r>
            <w:r w:rsidR="001866D5" w:rsidRPr="003664C6">
              <w:rPr>
                <w:rFonts w:ascii="Times New Roman" w:hAnsi="Times New Roman" w:cs="Times New Roman"/>
                <w:color w:val="000000"/>
                <w:sz w:val="24"/>
                <w:szCs w:val="24"/>
                <w:lang w:val="uk-UA"/>
              </w:rPr>
              <w:t> год.)</w:t>
            </w:r>
          </w:p>
          <w:p w:rsidR="001866D5" w:rsidRPr="003664C6" w:rsidRDefault="001866D5"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r w:rsidR="005B2BC8" w:rsidRPr="003664C6">
              <w:rPr>
                <w:rFonts w:ascii="Times New Roman" w:hAnsi="Times New Roman" w:cs="Times New Roman"/>
                <w:color w:val="000000"/>
                <w:sz w:val="24"/>
                <w:szCs w:val="24"/>
                <w:lang w:val="en-US"/>
              </w:rPr>
              <w:t>1,</w:t>
            </w:r>
            <w:r w:rsidR="005B2BC8" w:rsidRPr="003664C6">
              <w:rPr>
                <w:rFonts w:ascii="Times New Roman" w:hAnsi="Times New Roman" w:cs="Times New Roman"/>
                <w:color w:val="000000"/>
                <w:sz w:val="24"/>
                <w:szCs w:val="24"/>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BC4E9A" w:rsidRPr="00BC4E9A" w:rsidRDefault="00BC4E9A" w:rsidP="00BC4E9A">
            <w:pPr>
              <w:pStyle w:val="20"/>
              <w:tabs>
                <w:tab w:val="left" w:pos="708"/>
              </w:tabs>
              <w:suppressAutoHyphens/>
              <w:spacing w:after="0" w:line="240" w:lineRule="auto"/>
              <w:jc w:val="both"/>
              <w:rPr>
                <w:color w:val="171717" w:themeColor="background2" w:themeShade="1A"/>
                <w:sz w:val="22"/>
                <w:szCs w:val="22"/>
                <w:lang w:val="uk-UA"/>
              </w:rPr>
            </w:pPr>
            <w:r w:rsidRPr="00BC4E9A">
              <w:rPr>
                <w:color w:val="171717" w:themeColor="background2" w:themeShade="1A"/>
                <w:sz w:val="22"/>
                <w:szCs w:val="22"/>
                <w:lang w:val="uk-UA"/>
              </w:rPr>
              <w:t>Розробити фрагмент уроку «Творчість А.Камю», застосовуючи</w:t>
            </w:r>
          </w:p>
          <w:p w:rsidR="00BC4E9A" w:rsidRPr="00BC4E9A" w:rsidRDefault="00BC4E9A" w:rsidP="00BC4E9A">
            <w:pPr>
              <w:pStyle w:val="20"/>
              <w:tabs>
                <w:tab w:val="left" w:pos="708"/>
              </w:tabs>
              <w:suppressAutoHyphens/>
              <w:spacing w:after="0" w:line="240" w:lineRule="auto"/>
              <w:jc w:val="both"/>
              <w:rPr>
                <w:color w:val="171717" w:themeColor="background2" w:themeShade="1A"/>
                <w:sz w:val="22"/>
                <w:szCs w:val="22"/>
              </w:rPr>
            </w:pPr>
            <w:r w:rsidRPr="00BC4E9A">
              <w:rPr>
                <w:color w:val="171717" w:themeColor="background2" w:themeShade="1A"/>
                <w:sz w:val="22"/>
                <w:szCs w:val="22"/>
              </w:rPr>
              <w:t xml:space="preserve">частково-пошуковий метод </w:t>
            </w:r>
          </w:p>
          <w:p w:rsidR="005B2BC8" w:rsidRPr="00BC4E9A" w:rsidRDefault="005B2BC8"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1866D5">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sz w:val="24"/>
                <w:szCs w:val="24"/>
                <w:lang w:val="uk-UA"/>
              </w:rPr>
              <w:t xml:space="preserve">БЛОК 3 </w:t>
            </w:r>
            <w:r w:rsidR="001866D5" w:rsidRPr="003664C6">
              <w:rPr>
                <w:rFonts w:ascii="Times New Roman" w:hAnsi="Times New Roman" w:cs="Times New Roman"/>
                <w:b/>
                <w:sz w:val="24"/>
                <w:szCs w:val="24"/>
              </w:rPr>
              <w:t>ЗАГАЛЬНОМИСТЕЦЬКІ ЗАКОНИ ВИВЧЕННЯ ЛІТЕРАТУРНОГО ТВОРУ</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F445CE"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1866D5" w:rsidP="00363D0D">
            <w:pPr>
              <w:pStyle w:val="11"/>
              <w:spacing w:line="240" w:lineRule="auto"/>
              <w:jc w:val="both"/>
              <w:rPr>
                <w:rFonts w:ascii="Times New Roman" w:hAnsi="Times New Roman" w:cs="Times New Roman"/>
                <w:b/>
                <w:sz w:val="24"/>
                <w:szCs w:val="24"/>
                <w:lang w:val="uk-UA"/>
              </w:rPr>
            </w:pPr>
            <w:r w:rsidRPr="00363D0D">
              <w:rPr>
                <w:rFonts w:ascii="Times New Roman" w:hAnsi="Times New Roman" w:cs="Times New Roman"/>
                <w:b/>
                <w:color w:val="000000"/>
                <w:sz w:val="24"/>
                <w:szCs w:val="24"/>
              </w:rPr>
              <w:t>Тема</w:t>
            </w:r>
            <w:r w:rsidR="00363D0D" w:rsidRPr="00363D0D">
              <w:rPr>
                <w:rFonts w:ascii="Times New Roman" w:hAnsi="Times New Roman" w:cs="Times New Roman"/>
                <w:b/>
                <w:color w:val="000000"/>
                <w:sz w:val="24"/>
                <w:szCs w:val="24"/>
                <w:lang w:val="uk-UA"/>
              </w:rPr>
              <w:t xml:space="preserve"> 6</w:t>
            </w:r>
            <w:r w:rsidRPr="00363D0D">
              <w:rPr>
                <w:rFonts w:ascii="Times New Roman" w:hAnsi="Times New Roman" w:cs="Times New Roman"/>
                <w:b/>
                <w:color w:val="000000"/>
                <w:sz w:val="24"/>
                <w:szCs w:val="24"/>
              </w:rPr>
              <w:t>.</w:t>
            </w:r>
            <w:r w:rsidRPr="003664C6">
              <w:rPr>
                <w:rFonts w:ascii="Times New Roman" w:hAnsi="Times New Roman" w:cs="Times New Roman"/>
                <w:color w:val="000000"/>
                <w:sz w:val="24"/>
                <w:szCs w:val="24"/>
              </w:rPr>
              <w:t xml:space="preserve"> Методологія і методика аналізу художнього твору</w:t>
            </w:r>
            <w:r w:rsidRPr="003664C6">
              <w:rPr>
                <w:rFonts w:ascii="Times New Roman" w:hAnsi="Times New Roman" w:cs="Times New Roman"/>
                <w:color w:val="000000"/>
                <w:sz w:val="24"/>
                <w:szCs w:val="24"/>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Лекційне заняття </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5B2BC8" w:rsidRPr="003664C6" w:rsidRDefault="005B2BC8" w:rsidP="001866D5">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CB04F6">
            <w:pPr>
              <w:jc w:val="both"/>
            </w:pPr>
            <w:r w:rsidRPr="003664C6">
              <w:t xml:space="preserve">анотувати прочитану додаткову літературу </w:t>
            </w:r>
          </w:p>
          <w:p w:rsidR="005B2BC8" w:rsidRPr="003664C6" w:rsidRDefault="005B2BC8" w:rsidP="00BF76E7">
            <w:pPr>
              <w:shd w:val="clear" w:color="auto" w:fill="FFFFFF"/>
              <w:spacing w:after="225" w:line="360" w:lineRule="atLeast"/>
              <w:textAlignment w:val="baseline"/>
              <w:rPr>
                <w:lang w:val="uk-UA"/>
              </w:rPr>
            </w:pPr>
            <w:r w:rsidRPr="003664C6">
              <w:t xml:space="preserve"> </w:t>
            </w:r>
          </w:p>
          <w:p w:rsidR="005B2BC8" w:rsidRPr="003664C6" w:rsidRDefault="005B2BC8"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B6554F"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lastRenderedPageBreak/>
              <w:t>8</w:t>
            </w:r>
          </w:p>
        </w:tc>
        <w:tc>
          <w:tcPr>
            <w:tcW w:w="1559" w:type="dxa"/>
            <w:tcBorders>
              <w:top w:val="single" w:sz="4" w:space="0" w:color="auto"/>
              <w:left w:val="single" w:sz="4" w:space="0" w:color="auto"/>
              <w:bottom w:val="single" w:sz="4" w:space="0" w:color="auto"/>
              <w:right w:val="single" w:sz="4" w:space="0" w:color="auto"/>
            </w:tcBorders>
          </w:tcPr>
          <w:p w:rsidR="001866D5" w:rsidRPr="003664C6" w:rsidRDefault="00363D0D" w:rsidP="001866D5">
            <w:pPr>
              <w:snapToGrid w:val="0"/>
              <w:jc w:val="both"/>
              <w:rPr>
                <w:color w:val="000000"/>
                <w:lang w:val="uk-UA"/>
              </w:rPr>
            </w:pPr>
            <w:r>
              <w:rPr>
                <w:b/>
                <w:color w:val="000000"/>
              </w:rPr>
              <w:t xml:space="preserve">Тема </w:t>
            </w:r>
            <w:r>
              <w:rPr>
                <w:b/>
                <w:color w:val="000000"/>
                <w:lang w:val="uk-UA"/>
              </w:rPr>
              <w:t>6</w:t>
            </w:r>
            <w:r w:rsidR="005B2BC8" w:rsidRPr="003664C6">
              <w:rPr>
                <w:b/>
                <w:color w:val="000000"/>
              </w:rPr>
              <w:t>.</w:t>
            </w:r>
            <w:r w:rsidR="001866D5" w:rsidRPr="003664C6">
              <w:rPr>
                <w:color w:val="000000"/>
              </w:rPr>
              <w:t>. Шляхи аналізу художнього твору</w:t>
            </w:r>
            <w:r w:rsidR="001866D5" w:rsidRPr="003664C6">
              <w:rPr>
                <w:color w:val="000000"/>
                <w:lang w:val="uk-UA"/>
              </w:rPr>
              <w:t xml:space="preserve"> </w:t>
            </w:r>
            <w:proofErr w:type="gramStart"/>
            <w:r w:rsidR="001866D5" w:rsidRPr="003664C6">
              <w:rPr>
                <w:bCs/>
                <w:color w:val="4D4D4D"/>
                <w:lang w:val="uk-UA"/>
              </w:rPr>
              <w:t>на</w:t>
            </w:r>
            <w:proofErr w:type="gramEnd"/>
            <w:r w:rsidR="001866D5" w:rsidRPr="003664C6">
              <w:rPr>
                <w:bCs/>
                <w:color w:val="4D4D4D"/>
                <w:lang w:val="uk-UA"/>
              </w:rPr>
              <w:t xml:space="preserve"> </w:t>
            </w:r>
            <w:r w:rsidR="001866D5" w:rsidRPr="003664C6">
              <w:rPr>
                <w:bCs/>
                <w:lang w:val="uk-UA"/>
              </w:rPr>
              <w:t>старшому етапі в закладах середньої освіти</w:t>
            </w:r>
          </w:p>
          <w:p w:rsidR="005B2BC8" w:rsidRPr="003664C6" w:rsidRDefault="005B2BC8" w:rsidP="001866D5">
            <w:pPr>
              <w:snapToGrid w:val="0"/>
              <w:rPr>
                <w:color w:val="000000"/>
                <w:lang w:val="uk-UA"/>
              </w:rPr>
            </w:pPr>
          </w:p>
        </w:tc>
        <w:tc>
          <w:tcPr>
            <w:tcW w:w="2977" w:type="dxa"/>
            <w:tcBorders>
              <w:top w:val="single" w:sz="4" w:space="0" w:color="auto"/>
              <w:left w:val="single" w:sz="4" w:space="0" w:color="auto"/>
              <w:bottom w:val="single" w:sz="4" w:space="0" w:color="auto"/>
              <w:right w:val="single" w:sz="4" w:space="0" w:color="auto"/>
            </w:tcBorders>
            <w:vAlign w:val="center"/>
          </w:tcPr>
          <w:p w:rsidR="001866D5" w:rsidRPr="003664C6" w:rsidRDefault="001866D5" w:rsidP="001866D5">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B6554F"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BC4E9A">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4A47C1">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5E127D">
            <w:pPr>
              <w:pStyle w:val="11"/>
              <w:spacing w:line="240" w:lineRule="auto"/>
              <w:rPr>
                <w:rFonts w:ascii="Times New Roman" w:hAnsi="Times New Roman" w:cs="Times New Roman"/>
                <w:sz w:val="24"/>
                <w:szCs w:val="24"/>
                <w:highlight w:val="yellow"/>
                <w:lang w:val="uk-UA"/>
              </w:rPr>
            </w:pPr>
          </w:p>
          <w:p w:rsidR="005B2BC8" w:rsidRPr="003664C6" w:rsidRDefault="005B2BC8" w:rsidP="001866D5">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sz w:val="24"/>
                <w:szCs w:val="24"/>
                <w:lang w:val="uk-UA"/>
              </w:rPr>
              <w:t xml:space="preserve">БЛОК 4 </w:t>
            </w:r>
            <w:r w:rsidR="001866D5" w:rsidRPr="003664C6">
              <w:rPr>
                <w:rFonts w:ascii="Times New Roman" w:hAnsi="Times New Roman" w:cs="Times New Roman"/>
                <w:b/>
                <w:sz w:val="24"/>
                <w:szCs w:val="24"/>
              </w:rPr>
              <w:t>ОСОБЛИВОСТІ ВИВЧЕННЯ РІЗНИХ РОДІВ ЛІТЕРАТУРИ</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F7794E"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tcPr>
          <w:p w:rsidR="005B2BC8" w:rsidRDefault="001866D5" w:rsidP="007E6C38">
            <w:pPr>
              <w:snapToGrid w:val="0"/>
              <w:rPr>
                <w:lang w:val="uk-UA"/>
              </w:rPr>
            </w:pPr>
            <w:r w:rsidRPr="00363D0D">
              <w:rPr>
                <w:b/>
                <w:color w:val="000000"/>
              </w:rPr>
              <w:t>Тема 5.</w:t>
            </w:r>
            <w:r w:rsidRPr="003664C6">
              <w:rPr>
                <w:color w:val="000000"/>
              </w:rPr>
              <w:t xml:space="preserve"> </w:t>
            </w:r>
            <w:r w:rsidRPr="003664C6">
              <w:rPr>
                <w:bCs/>
                <w:shd w:val="clear" w:color="auto" w:fill="FFFFFF"/>
                <w:lang w:val="uk-UA"/>
              </w:rPr>
              <w:t xml:space="preserve">Вивчення теорії літератури та літературно-критичних статей </w:t>
            </w:r>
            <w:r w:rsidRPr="003664C6">
              <w:rPr>
                <w:lang w:val="uk-UA"/>
              </w:rPr>
              <w:t>на старшому етапі в закладах середньої освіти</w:t>
            </w:r>
          </w:p>
          <w:p w:rsidR="00913873" w:rsidRDefault="00913873" w:rsidP="007E6C38">
            <w:pPr>
              <w:snapToGrid w:val="0"/>
              <w:rPr>
                <w:lang w:val="uk-UA"/>
              </w:rPr>
            </w:pPr>
          </w:p>
          <w:p w:rsidR="00913873" w:rsidRPr="003664C6" w:rsidRDefault="00913873" w:rsidP="00F7794E">
            <w:pPr>
              <w:ind w:firstLine="709"/>
              <w:jc w:val="both"/>
              <w:rPr>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rsidR="001866D5" w:rsidRPr="003664C6" w:rsidRDefault="001866D5" w:rsidP="00913873">
            <w:pPr>
              <w:pStyle w:val="11"/>
              <w:spacing w:line="240" w:lineRule="auto"/>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r w:rsidRPr="003664C6">
              <w:rPr>
                <w:rFonts w:ascii="Times New Roman" w:hAnsi="Times New Roman" w:cs="Times New Roman"/>
                <w:color w:val="000000"/>
                <w:sz w:val="24"/>
                <w:szCs w:val="24"/>
                <w:lang w:val="uk-UA"/>
              </w:rPr>
              <w:t>Самостійна робота</w:t>
            </w:r>
          </w:p>
          <w:p w:rsidR="0092210E" w:rsidRDefault="00B655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w:t>
            </w:r>
            <w:r w:rsidR="005B2BC8" w:rsidRPr="003664C6">
              <w:rPr>
                <w:rFonts w:ascii="Times New Roman" w:hAnsi="Times New Roman" w:cs="Times New Roman"/>
                <w:color w:val="000000"/>
                <w:sz w:val="24"/>
                <w:szCs w:val="24"/>
                <w:lang w:val="uk-UA"/>
              </w:rPr>
              <w:t xml:space="preserve"> год.)</w:t>
            </w:r>
          </w:p>
          <w:p w:rsidR="0092210E" w:rsidRDefault="0092210E" w:rsidP="007E6C38">
            <w:pPr>
              <w:pStyle w:val="11"/>
              <w:spacing w:line="240" w:lineRule="auto"/>
              <w:jc w:val="center"/>
              <w:rPr>
                <w:rFonts w:ascii="Times New Roman" w:hAnsi="Times New Roman" w:cs="Times New Roman"/>
                <w:color w:val="000000"/>
                <w:sz w:val="24"/>
                <w:szCs w:val="24"/>
                <w:lang w:val="uk-UA"/>
              </w:rPr>
            </w:pPr>
          </w:p>
          <w:p w:rsidR="0092210E" w:rsidRPr="003664C6" w:rsidRDefault="0092210E"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p>
        </w:tc>
      </w:tr>
      <w:tr w:rsidR="00D20414" w:rsidRPr="003664C6" w:rsidTr="00355A80">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3664C6" w:rsidRDefault="00D20414" w:rsidP="00D20414">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b/>
                <w:sz w:val="24"/>
                <w:szCs w:val="24"/>
                <w:lang w:val="uk-UA"/>
              </w:rPr>
              <w:t>БЛОК 5.</w:t>
            </w:r>
            <w:r w:rsidRPr="003664C6">
              <w:rPr>
                <w:rFonts w:ascii="Times New Roman" w:hAnsi="Times New Roman" w:cs="Times New Roman"/>
                <w:b/>
                <w:sz w:val="24"/>
                <w:szCs w:val="24"/>
              </w:rPr>
              <w:t xml:space="preserve"> </w:t>
            </w:r>
            <w:proofErr w:type="gramStart"/>
            <w:r w:rsidRPr="003664C6">
              <w:rPr>
                <w:rFonts w:ascii="Times New Roman" w:hAnsi="Times New Roman" w:cs="Times New Roman"/>
                <w:b/>
                <w:color w:val="000000"/>
                <w:sz w:val="24"/>
                <w:szCs w:val="24"/>
              </w:rPr>
              <w:t>МЕТОДИЧНА</w:t>
            </w:r>
            <w:proofErr w:type="gramEnd"/>
            <w:r w:rsidRPr="003664C6">
              <w:rPr>
                <w:rFonts w:ascii="Times New Roman" w:hAnsi="Times New Roman" w:cs="Times New Roman"/>
                <w:b/>
                <w:color w:val="000000"/>
                <w:sz w:val="24"/>
                <w:szCs w:val="24"/>
              </w:rPr>
              <w:t xml:space="preserve"> РОБОТА ВЧИТЕЛЯ-СЛОВЕСНИКА</w:t>
            </w:r>
            <w:r w:rsidRPr="003664C6">
              <w:rPr>
                <w:rFonts w:ascii="Times New Roman" w:hAnsi="Times New Roman" w:cs="Times New Roman"/>
                <w:b/>
                <w:color w:val="000000"/>
                <w:sz w:val="24"/>
                <w:szCs w:val="24"/>
                <w:lang w:val="uk-UA"/>
              </w:rPr>
              <w:t xml:space="preserve">. </w:t>
            </w:r>
            <w:r w:rsidRPr="003664C6">
              <w:rPr>
                <w:rStyle w:val="FontStyle13"/>
                <w:b/>
                <w:color w:val="171717" w:themeColor="background2" w:themeShade="1A"/>
                <w:sz w:val="24"/>
                <w:szCs w:val="24"/>
                <w:lang w:val="uk-UA" w:eastAsia="uk-UA"/>
              </w:rPr>
              <w:t>ОРГАНІЗАЦІЯ САМОСТІЙНОЇ РОБОТИ СТУДЕНТІВ</w:t>
            </w:r>
          </w:p>
        </w:tc>
      </w:tr>
      <w:tr w:rsidR="00D20414"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B6554F" w:rsidRDefault="00B6554F"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tcPr>
          <w:p w:rsidR="00D20414" w:rsidRPr="003664C6" w:rsidRDefault="00D20414" w:rsidP="00355A80">
            <w:pPr>
              <w:snapToGrid w:val="0"/>
              <w:jc w:val="both"/>
              <w:rPr>
                <w:color w:val="000000"/>
                <w:lang w:val="uk-UA"/>
              </w:rPr>
            </w:pPr>
            <w:r w:rsidRPr="003664C6">
              <w:rPr>
                <w:b/>
                <w:color w:val="000000"/>
              </w:rPr>
              <w:t>Тема 1</w:t>
            </w:r>
            <w:r w:rsidRPr="003664C6">
              <w:rPr>
                <w:color w:val="000000"/>
              </w:rPr>
              <w:t xml:space="preserve"> Позакласна й позашкільна  робота з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B6554F"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 xml:space="preserve">(6 </w:t>
            </w:r>
            <w:r w:rsidR="00D20414" w:rsidRPr="003664C6">
              <w:rPr>
                <w:rFonts w:ascii="Times New Roman" w:hAnsi="Times New Roman" w:cs="Times New Roman"/>
                <w:color w:val="000000"/>
                <w:sz w:val="24"/>
                <w:szCs w:val="24"/>
                <w:lang w:val="uk-UA"/>
              </w:rPr>
              <w:t>год.)</w:t>
            </w:r>
          </w:p>
          <w:p w:rsidR="00D20414" w:rsidRPr="003664C6" w:rsidRDefault="00D20414" w:rsidP="007E6C38">
            <w:pPr>
              <w:pStyle w:val="11"/>
              <w:spacing w:line="240" w:lineRule="auto"/>
              <w:jc w:val="center"/>
              <w:rPr>
                <w:rFonts w:ascii="Times New Roman" w:hAnsi="Times New Roman" w:cs="Times New Roman"/>
                <w:color w:val="000000"/>
                <w:sz w:val="24"/>
                <w:szCs w:val="24"/>
                <w:highlight w:val="yellow"/>
                <w:lang w:val="uk-UA"/>
              </w:rPr>
            </w:pPr>
          </w:p>
          <w:p w:rsidR="00D20414" w:rsidRPr="003664C6" w:rsidRDefault="00D20414" w:rsidP="007E6C38">
            <w:pPr>
              <w:pStyle w:val="11"/>
              <w:spacing w:line="240" w:lineRule="auto"/>
              <w:jc w:val="center"/>
              <w:rPr>
                <w:rFonts w:ascii="Times New Roman" w:hAnsi="Times New Roman" w:cs="Times New Roman"/>
                <w:color w:val="000000"/>
                <w:sz w:val="24"/>
                <w:szCs w:val="24"/>
                <w:highlight w:val="yellow"/>
                <w:lang w:val="uk-UA"/>
              </w:rPr>
            </w:pPr>
          </w:p>
          <w:p w:rsidR="00D20414" w:rsidRPr="003664C6" w:rsidRDefault="00D20414" w:rsidP="00C743BF">
            <w:pPr>
              <w:pStyle w:val="11"/>
              <w:spacing w:line="240" w:lineRule="auto"/>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D20414"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3664C6" w:rsidRDefault="00B6554F" w:rsidP="007E6C38">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tcPr>
          <w:p w:rsidR="00D20414" w:rsidRPr="003664C6" w:rsidRDefault="00D20414" w:rsidP="00355A80">
            <w:pPr>
              <w:snapToGrid w:val="0"/>
              <w:jc w:val="both"/>
              <w:rPr>
                <w:bCs/>
                <w:color w:val="000000"/>
                <w:lang w:val="uk-UA"/>
              </w:rPr>
            </w:pPr>
            <w:r w:rsidRPr="00F7794E">
              <w:rPr>
                <w:rStyle w:val="FontStyle13"/>
                <w:b/>
                <w:color w:val="171717" w:themeColor="background2" w:themeShade="1A"/>
                <w:sz w:val="24"/>
                <w:szCs w:val="24"/>
                <w:lang w:val="uk-UA" w:eastAsia="uk-UA"/>
              </w:rPr>
              <w:t>Тема 4</w:t>
            </w:r>
            <w:r w:rsidRPr="003664C6">
              <w:rPr>
                <w:rStyle w:val="FontStyle13"/>
                <w:color w:val="171717" w:themeColor="background2" w:themeShade="1A"/>
                <w:sz w:val="24"/>
                <w:szCs w:val="24"/>
                <w:lang w:val="uk-UA" w:eastAsia="uk-UA"/>
              </w:rPr>
              <w:t>. Гурткові форми роботи</w:t>
            </w:r>
          </w:p>
        </w:tc>
        <w:tc>
          <w:tcPr>
            <w:tcW w:w="2977"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B6554F" w:rsidP="00D20414">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w:t>
            </w:r>
            <w:r w:rsidR="00D20414" w:rsidRPr="003664C6">
              <w:rPr>
                <w:rFonts w:ascii="Times New Roman" w:hAnsi="Times New Roman" w:cs="Times New Roman"/>
                <w:color w:val="000000"/>
                <w:sz w:val="24"/>
                <w:szCs w:val="24"/>
                <w:lang w:val="uk-UA"/>
              </w:rPr>
              <w:t xml:space="preserve"> год.)</w:t>
            </w:r>
          </w:p>
          <w:p w:rsidR="00D20414" w:rsidRPr="003664C6" w:rsidRDefault="00D20414" w:rsidP="00011A12">
            <w:pPr>
              <w:pStyle w:val="11"/>
              <w:spacing w:line="240" w:lineRule="auto"/>
              <w:jc w:val="center"/>
              <w:rPr>
                <w:rFonts w:ascii="Times New Roman" w:hAnsi="Times New Roman" w:cs="Times New Roman"/>
                <w:color w:val="000000"/>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 xml:space="preserve">Інформаційні </w:t>
            </w:r>
            <w:r w:rsidRPr="003664C6">
              <w:rPr>
                <w:color w:val="000000"/>
                <w:lang w:val="uk-UA"/>
              </w:rPr>
              <w:lastRenderedPageBreak/>
              <w:t>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lang w:val="uk-UA"/>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FA4B30">
            <w:pPr>
              <w:pStyle w:val="11"/>
              <w:spacing w:line="240" w:lineRule="auto"/>
              <w:jc w:val="center"/>
              <w:rPr>
                <w:rFonts w:ascii="Times New Roman" w:hAnsi="Times New Roman" w:cs="Times New Roman"/>
                <w:sz w:val="24"/>
                <w:szCs w:val="24"/>
                <w:shd w:val="clear"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both"/>
              <w:rPr>
                <w:rFonts w:ascii="Times New Roman" w:hAnsi="Times New Roman" w:cs="Times New Roman"/>
                <w:sz w:val="24"/>
                <w:szCs w:val="24"/>
                <w:lang w:val="uk-UA"/>
              </w:rPr>
            </w:pPr>
          </w:p>
        </w:tc>
      </w:tr>
      <w:tr w:rsidR="00D20414" w:rsidRPr="003664C6" w:rsidTr="00355A80">
        <w:trPr>
          <w:gridAfter w:val="1"/>
          <w:wAfter w:w="1100"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B6554F" w:rsidRDefault="00B6554F" w:rsidP="00355A80">
            <w:pPr>
              <w:pStyle w:val="11"/>
              <w:spacing w:line="240" w:lineRule="auto"/>
              <w:jc w:val="center"/>
              <w:rPr>
                <w:rFonts w:ascii="Times New Roman" w:hAnsi="Times New Roman" w:cs="Times New Roman"/>
                <w:b/>
                <w:sz w:val="24"/>
                <w:szCs w:val="24"/>
                <w:lang w:val="uk-UA"/>
              </w:rPr>
            </w:pPr>
            <w:r w:rsidRPr="00B6554F">
              <w:rPr>
                <w:rFonts w:ascii="Times New Roman" w:hAnsi="Times New Roman" w:cs="Times New Roman"/>
                <w:b/>
                <w:sz w:val="24"/>
                <w:szCs w:val="24"/>
                <w:lang w:val="uk-UA"/>
              </w:rPr>
              <w:lastRenderedPageBreak/>
              <w:t>10</w:t>
            </w:r>
          </w:p>
        </w:tc>
        <w:tc>
          <w:tcPr>
            <w:tcW w:w="1559" w:type="dxa"/>
            <w:tcBorders>
              <w:top w:val="single" w:sz="4" w:space="0" w:color="auto"/>
              <w:left w:val="single" w:sz="4" w:space="0" w:color="auto"/>
              <w:bottom w:val="single" w:sz="4" w:space="0" w:color="auto"/>
              <w:right w:val="single" w:sz="4" w:space="0" w:color="auto"/>
            </w:tcBorders>
            <w:vAlign w:val="center"/>
          </w:tcPr>
          <w:p w:rsidR="00D20414" w:rsidRDefault="00F7794E" w:rsidP="00D20414">
            <w:pPr>
              <w:snapToGrid w:val="0"/>
              <w:jc w:val="both"/>
              <w:rPr>
                <w:rStyle w:val="FontStyle13"/>
                <w:color w:val="171717" w:themeColor="background2" w:themeShade="1A"/>
                <w:sz w:val="24"/>
                <w:szCs w:val="24"/>
                <w:lang w:val="uk-UA" w:eastAsia="uk-UA"/>
              </w:rPr>
            </w:pPr>
            <w:r>
              <w:rPr>
                <w:rStyle w:val="FontStyle13"/>
                <w:b/>
                <w:color w:val="171717" w:themeColor="background2" w:themeShade="1A"/>
                <w:sz w:val="24"/>
                <w:szCs w:val="24"/>
                <w:lang w:val="uk-UA" w:eastAsia="uk-UA"/>
              </w:rPr>
              <w:t>Тема 7–8</w:t>
            </w:r>
            <w:r w:rsidR="00D20414" w:rsidRPr="003664C6">
              <w:rPr>
                <w:rStyle w:val="FontStyle13"/>
                <w:color w:val="171717" w:themeColor="background2" w:themeShade="1A"/>
                <w:sz w:val="24"/>
                <w:szCs w:val="24"/>
                <w:lang w:val="uk-UA" w:eastAsia="uk-UA"/>
              </w:rPr>
              <w:t xml:space="preserve"> Інновації в гуманітарній освіті</w:t>
            </w:r>
          </w:p>
          <w:p w:rsidR="00F7794E" w:rsidRPr="003664C6" w:rsidRDefault="00F7794E" w:rsidP="00D20414">
            <w:pPr>
              <w:snapToGrid w:val="0"/>
              <w:jc w:val="both"/>
              <w:rPr>
                <w:rStyle w:val="FontStyle13"/>
                <w:color w:val="171717" w:themeColor="background2" w:themeShade="1A"/>
                <w:sz w:val="24"/>
                <w:szCs w:val="24"/>
                <w:lang w:val="uk-UA" w:eastAsia="uk-UA"/>
              </w:rPr>
            </w:pPr>
            <w:r>
              <w:rPr>
                <w:rStyle w:val="FontStyle13"/>
                <w:b/>
                <w:color w:val="171717" w:themeColor="background2" w:themeShade="1A"/>
                <w:sz w:val="24"/>
                <w:szCs w:val="24"/>
                <w:lang w:val="uk-UA" w:eastAsia="uk-UA"/>
              </w:rPr>
              <w:t>Тема 7</w:t>
            </w:r>
          </w:p>
          <w:p w:rsidR="00D20414" w:rsidRPr="003664C6" w:rsidRDefault="00D20414" w:rsidP="00F7794E">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color w:val="171717" w:themeColor="background2" w:themeShade="1A"/>
                <w:sz w:val="24"/>
                <w:szCs w:val="24"/>
                <w:lang w:val="uk-UA"/>
              </w:rPr>
              <w:t>Інноваційні педагогічні технології  вивчення</w:t>
            </w:r>
            <w:r w:rsidRPr="003664C6">
              <w:rPr>
                <w:rFonts w:ascii="Times New Roman" w:hAnsi="Times New Roman" w:cs="Times New Roman"/>
                <w:bCs/>
                <w:color w:val="171717" w:themeColor="background2" w:themeShade="1A"/>
                <w:sz w:val="24"/>
                <w:szCs w:val="24"/>
                <w:lang w:val="uk-UA"/>
              </w:rPr>
              <w:t xml:space="preserve"> </w:t>
            </w:r>
            <w:r w:rsidR="00F7794E">
              <w:rPr>
                <w:rFonts w:ascii="Times New Roman" w:hAnsi="Times New Roman" w:cs="Times New Roman"/>
                <w:bCs/>
                <w:color w:val="171717" w:themeColor="background2" w:themeShade="1A"/>
                <w:sz w:val="24"/>
                <w:szCs w:val="24"/>
                <w:lang w:val="uk-UA"/>
              </w:rPr>
              <w:t xml:space="preserve">зарубіжної </w:t>
            </w:r>
            <w:r w:rsidRPr="003664C6">
              <w:rPr>
                <w:rFonts w:ascii="Times New Roman" w:hAnsi="Times New Roman" w:cs="Times New Roman"/>
                <w:bCs/>
                <w:color w:val="171717" w:themeColor="background2" w:themeShade="1A"/>
                <w:sz w:val="24"/>
                <w:szCs w:val="24"/>
                <w:lang w:val="uk-UA"/>
              </w:rPr>
              <w:t xml:space="preserve"> літератури на старшому етапі в ЗСО</w:t>
            </w:r>
          </w:p>
        </w:tc>
        <w:tc>
          <w:tcPr>
            <w:tcW w:w="2977" w:type="dxa"/>
            <w:tcBorders>
              <w:top w:val="single" w:sz="4" w:space="0" w:color="auto"/>
              <w:left w:val="single" w:sz="4" w:space="0" w:color="auto"/>
              <w:bottom w:val="single" w:sz="4" w:space="0" w:color="auto"/>
              <w:right w:val="single" w:sz="4" w:space="0" w:color="auto"/>
            </w:tcBorders>
          </w:tcPr>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Лекційне заняття</w:t>
            </w:r>
          </w:p>
          <w:p w:rsidR="00D20414" w:rsidRPr="003664C6" w:rsidRDefault="00DE7927"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(4 </w:t>
            </w:r>
            <w:r w:rsidR="00D20414" w:rsidRPr="003664C6">
              <w:rPr>
                <w:rFonts w:ascii="Times New Roman" w:hAnsi="Times New Roman" w:cs="Times New Roman"/>
                <w:color w:val="000000"/>
                <w:sz w:val="24"/>
                <w:szCs w:val="24"/>
                <w:lang w:val="uk-UA"/>
              </w:rPr>
              <w:t>год.)</w:t>
            </w:r>
          </w:p>
          <w:p w:rsidR="00D20414" w:rsidRDefault="00D20414" w:rsidP="00D20414">
            <w:pPr>
              <w:pStyle w:val="11"/>
              <w:spacing w:line="240" w:lineRule="auto"/>
              <w:jc w:val="center"/>
              <w:rPr>
                <w:rFonts w:ascii="Times New Roman" w:hAnsi="Times New Roman" w:cs="Times New Roman"/>
                <w:color w:val="000000"/>
                <w:sz w:val="24"/>
                <w:szCs w:val="24"/>
                <w:lang w:val="uk-UA"/>
              </w:rPr>
            </w:pPr>
          </w:p>
          <w:p w:rsidR="00913873" w:rsidRDefault="00913873" w:rsidP="00D20414">
            <w:pPr>
              <w:pStyle w:val="11"/>
              <w:spacing w:line="240" w:lineRule="auto"/>
              <w:jc w:val="center"/>
              <w:rPr>
                <w:rFonts w:ascii="Times New Roman" w:hAnsi="Times New Roman" w:cs="Times New Roman"/>
                <w:color w:val="000000"/>
                <w:sz w:val="24"/>
                <w:szCs w:val="24"/>
                <w:lang w:val="uk-UA"/>
              </w:rPr>
            </w:pPr>
          </w:p>
          <w:p w:rsidR="00913873" w:rsidRPr="003664C6" w:rsidRDefault="00913873" w:rsidP="0091387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913873" w:rsidRPr="003664C6" w:rsidRDefault="00913873" w:rsidP="0091387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913873" w:rsidRDefault="00913873" w:rsidP="00D20414">
            <w:pPr>
              <w:pStyle w:val="11"/>
              <w:spacing w:line="240" w:lineRule="auto"/>
              <w:jc w:val="center"/>
              <w:rPr>
                <w:rFonts w:ascii="Times New Roman" w:hAnsi="Times New Roman" w:cs="Times New Roman"/>
                <w:color w:val="000000"/>
                <w:sz w:val="24"/>
                <w:szCs w:val="24"/>
                <w:lang w:val="uk-UA"/>
              </w:rPr>
            </w:pPr>
          </w:p>
          <w:p w:rsidR="00913873" w:rsidRPr="003664C6" w:rsidRDefault="00913873"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B6554F" w:rsidP="00D20414">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w:t>
            </w:r>
            <w:r w:rsidR="00D20414" w:rsidRPr="003664C6">
              <w:rPr>
                <w:rFonts w:ascii="Times New Roman" w:hAnsi="Times New Roman" w:cs="Times New Roman"/>
                <w:color w:val="000000"/>
                <w:sz w:val="24"/>
                <w:szCs w:val="24"/>
                <w:lang w:val="uk-UA"/>
              </w:rPr>
              <w:t> год.)</w:t>
            </w: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885576">
            <w:pPr>
              <w:pStyle w:val="11"/>
              <w:spacing w:line="240" w:lineRule="auto"/>
              <w:jc w:val="center"/>
              <w:rPr>
                <w:bCs/>
                <w:color w:val="000000"/>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lang w:val="uk-UA"/>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BC4E9A" w:rsidRDefault="00BC4E9A" w:rsidP="00BC4E9A">
            <w:pPr>
              <w:pStyle w:val="11"/>
              <w:spacing w:line="240" w:lineRule="auto"/>
              <w:jc w:val="both"/>
              <w:rPr>
                <w:color w:val="171717" w:themeColor="background2" w:themeShade="1A"/>
                <w:lang w:val="uk-UA"/>
              </w:rPr>
            </w:pPr>
            <w:r w:rsidRPr="00BC4E9A">
              <w:rPr>
                <w:rFonts w:ascii="Times New Roman" w:hAnsi="Times New Roman" w:cs="Times New Roman"/>
                <w:color w:val="171717" w:themeColor="background2" w:themeShade="1A"/>
                <w:lang w:val="uk-UA"/>
              </w:rPr>
              <w:t>Написання анотацій до статей методичного змісту. розміщених на сторінках журнальної періодики</w:t>
            </w:r>
            <w:r w:rsidRPr="00BC4E9A">
              <w:rPr>
                <w:color w:val="171717" w:themeColor="background2" w:themeShade="1A"/>
                <w:lang w:val="uk-UA"/>
              </w:rPr>
              <w:t>.</w:t>
            </w:r>
          </w:p>
          <w:p w:rsidR="00BC4E9A" w:rsidRPr="00BC4E9A" w:rsidRDefault="00BC4E9A" w:rsidP="00BC4E9A">
            <w:pPr>
              <w:pStyle w:val="a8"/>
              <w:tabs>
                <w:tab w:val="left" w:pos="708"/>
                <w:tab w:val="left" w:pos="851"/>
              </w:tabs>
              <w:suppressAutoHyphens/>
              <w:spacing w:after="0"/>
              <w:ind w:left="0"/>
              <w:jc w:val="both"/>
              <w:rPr>
                <w:color w:val="000000"/>
                <w:sz w:val="22"/>
                <w:szCs w:val="22"/>
              </w:rPr>
            </w:pPr>
            <w:r w:rsidRPr="00BC4E9A">
              <w:rPr>
                <w:color w:val="171717" w:themeColor="background2" w:themeShade="1A"/>
                <w:sz w:val="22"/>
                <w:szCs w:val="22"/>
              </w:rPr>
              <w:t>Розробити інтегрований урок</w:t>
            </w:r>
            <w:r w:rsidRPr="00571093">
              <w:rPr>
                <w:color w:val="171717" w:themeColor="background2" w:themeShade="1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355A80">
            <w:pPr>
              <w:pStyle w:val="11"/>
              <w:spacing w:line="240" w:lineRule="auto"/>
              <w:jc w:val="center"/>
              <w:rPr>
                <w:rFonts w:ascii="Times New Roman" w:hAnsi="Times New Roman" w:cs="Times New Roman"/>
                <w:sz w:val="24"/>
                <w:szCs w:val="24"/>
                <w:shd w:val="clear" w:color="auto" w:fill="FFFFFF"/>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355A80">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D20414" w:rsidRPr="003664C6" w:rsidRDefault="00D20414" w:rsidP="00355A80">
            <w:pPr>
              <w:pStyle w:val="11"/>
              <w:spacing w:line="240" w:lineRule="auto"/>
              <w:jc w:val="both"/>
              <w:rPr>
                <w:rFonts w:ascii="Times New Roman" w:hAnsi="Times New Roman" w:cs="Times New Roman"/>
                <w:sz w:val="24"/>
                <w:szCs w:val="24"/>
                <w:lang w:val="uk-UA"/>
              </w:rPr>
            </w:pPr>
          </w:p>
        </w:tc>
      </w:tr>
    </w:tbl>
    <w:p w:rsidR="00661C8E" w:rsidRPr="003664C6" w:rsidRDefault="00661C8E" w:rsidP="00FA4B30">
      <w:pPr>
        <w:rPr>
          <w:b/>
          <w:caps/>
          <w:color w:val="000000"/>
          <w:lang w:val="uk-UA"/>
        </w:rPr>
      </w:pPr>
    </w:p>
    <w:p w:rsidR="005B2BC8" w:rsidRPr="003664C6" w:rsidRDefault="005B2BC8" w:rsidP="005B2BC8">
      <w:pPr>
        <w:tabs>
          <w:tab w:val="left" w:pos="8505"/>
        </w:tabs>
        <w:ind w:left="720"/>
        <w:jc w:val="center"/>
        <w:rPr>
          <w:color w:val="171717" w:themeColor="background2" w:themeShade="1A"/>
          <w:highlight w:val="yellow"/>
        </w:rPr>
      </w:pPr>
    </w:p>
    <w:p w:rsidR="00EF264A" w:rsidRPr="003664C6" w:rsidRDefault="00EF264A" w:rsidP="007E6C38">
      <w:pPr>
        <w:jc w:val="center"/>
        <w:rPr>
          <w:b/>
          <w:caps/>
          <w:color w:val="000000"/>
        </w:rPr>
      </w:pPr>
      <w:r w:rsidRPr="003664C6">
        <w:rPr>
          <w:b/>
          <w:caps/>
          <w:color w:val="000000"/>
        </w:rPr>
        <w:t xml:space="preserve">7.2. </w:t>
      </w:r>
      <w:r w:rsidRPr="003664C6">
        <w:rPr>
          <w:b/>
          <w:caps/>
          <w:color w:val="000000"/>
          <w:lang w:val="uk-UA"/>
        </w:rPr>
        <w:t>Структура</w:t>
      </w:r>
      <w:r w:rsidRPr="003664C6">
        <w:rPr>
          <w:b/>
          <w:caps/>
          <w:color w:val="000000"/>
        </w:rPr>
        <w:t xml:space="preserve"> курсу (лекційний блок)</w:t>
      </w:r>
    </w:p>
    <w:p w:rsidR="00EF264A" w:rsidRPr="003664C6" w:rsidRDefault="00EF264A" w:rsidP="007E6C38">
      <w:pPr>
        <w:jc w:val="both"/>
        <w:rPr>
          <w:caps/>
          <w:color w:val="000000"/>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5833"/>
      </w:tblGrid>
      <w:tr w:rsidR="00EF264A" w:rsidRPr="003664C6" w:rsidTr="00DC2592">
        <w:tc>
          <w:tcPr>
            <w:tcW w:w="4418" w:type="dxa"/>
            <w:shd w:val="clear" w:color="auto" w:fill="auto"/>
          </w:tcPr>
          <w:p w:rsidR="00EF264A" w:rsidRPr="003664C6" w:rsidRDefault="00EF264A" w:rsidP="007E6C38">
            <w:pPr>
              <w:jc w:val="center"/>
              <w:rPr>
                <w:b/>
                <w:color w:val="000000"/>
              </w:rPr>
            </w:pPr>
            <w:r w:rsidRPr="003664C6">
              <w:rPr>
                <w:b/>
                <w:color w:val="000000"/>
              </w:rPr>
              <w:t xml:space="preserve">Тема лекції </w:t>
            </w:r>
          </w:p>
        </w:tc>
        <w:tc>
          <w:tcPr>
            <w:tcW w:w="5833" w:type="dxa"/>
            <w:shd w:val="clear" w:color="auto" w:fill="auto"/>
          </w:tcPr>
          <w:p w:rsidR="00EF264A" w:rsidRPr="003664C6" w:rsidRDefault="00EF264A" w:rsidP="007E6C38">
            <w:pPr>
              <w:jc w:val="center"/>
              <w:rPr>
                <w:b/>
                <w:color w:val="000000"/>
              </w:rPr>
            </w:pPr>
            <w:r w:rsidRPr="003664C6">
              <w:rPr>
                <w:b/>
                <w:color w:val="000000"/>
              </w:rPr>
              <w:t>Змі</w:t>
            </w:r>
            <w:proofErr w:type="gramStart"/>
            <w:r w:rsidRPr="003664C6">
              <w:rPr>
                <w:b/>
                <w:color w:val="000000"/>
              </w:rPr>
              <w:t>ст</w:t>
            </w:r>
            <w:proofErr w:type="gramEnd"/>
            <w:r w:rsidRPr="003664C6">
              <w:rPr>
                <w:b/>
                <w:color w:val="000000"/>
              </w:rPr>
              <w:t xml:space="preserve"> лекції</w:t>
            </w:r>
          </w:p>
        </w:tc>
      </w:tr>
      <w:tr w:rsidR="00EF264A" w:rsidRPr="003664C6" w:rsidTr="00DC2592">
        <w:tc>
          <w:tcPr>
            <w:tcW w:w="4418" w:type="dxa"/>
            <w:shd w:val="clear" w:color="auto" w:fill="auto"/>
            <w:vAlign w:val="center"/>
          </w:tcPr>
          <w:p w:rsidR="003664C6" w:rsidRDefault="003664C6" w:rsidP="003664C6">
            <w:pPr>
              <w:jc w:val="both"/>
              <w:rPr>
                <w:rStyle w:val="FontStyle13"/>
                <w:color w:val="171717" w:themeColor="background2" w:themeShade="1A"/>
                <w:sz w:val="24"/>
                <w:szCs w:val="24"/>
                <w:lang w:val="uk-UA" w:eastAsia="uk-UA"/>
              </w:rPr>
            </w:pPr>
            <w:r w:rsidRPr="003664C6">
              <w:rPr>
                <w:rStyle w:val="FontStyle13"/>
                <w:color w:val="171717" w:themeColor="background2" w:themeShade="1A"/>
                <w:sz w:val="24"/>
                <w:szCs w:val="24"/>
                <w:lang w:val="uk-UA" w:eastAsia="uk-UA"/>
              </w:rPr>
              <w:t xml:space="preserve">Методика викладання </w:t>
            </w:r>
            <w:r>
              <w:rPr>
                <w:rStyle w:val="FontStyle13"/>
                <w:color w:val="171717" w:themeColor="background2" w:themeShade="1A"/>
                <w:sz w:val="24"/>
                <w:szCs w:val="24"/>
                <w:lang w:val="uk-UA" w:eastAsia="uk-UA"/>
              </w:rPr>
              <w:t xml:space="preserve">зарубіжної </w:t>
            </w:r>
            <w:r w:rsidRPr="003664C6">
              <w:rPr>
                <w:rStyle w:val="FontStyle13"/>
                <w:color w:val="171717" w:themeColor="background2" w:themeShade="1A"/>
                <w:sz w:val="24"/>
                <w:szCs w:val="24"/>
                <w:lang w:val="uk-UA" w:eastAsia="uk-UA"/>
              </w:rPr>
              <w:t xml:space="preserve">літератури у ВНЗ як наука і навчальна дисципліна. </w:t>
            </w:r>
          </w:p>
          <w:p w:rsidR="00EF264A" w:rsidRPr="003664C6" w:rsidRDefault="003664C6" w:rsidP="003664C6">
            <w:pPr>
              <w:jc w:val="both"/>
            </w:pPr>
            <w:r w:rsidRPr="003664C6">
              <w:rPr>
                <w:rStyle w:val="FontStyle13"/>
                <w:color w:val="171717" w:themeColor="background2" w:themeShade="1A"/>
                <w:sz w:val="24"/>
                <w:szCs w:val="24"/>
                <w:lang w:val="uk-UA" w:eastAsia="uk-UA"/>
              </w:rPr>
              <w:t>Інклюзивна освіта: сутність, поняття, термінологія.</w:t>
            </w:r>
          </w:p>
        </w:tc>
        <w:tc>
          <w:tcPr>
            <w:tcW w:w="5833" w:type="dxa"/>
            <w:shd w:val="clear" w:color="auto" w:fill="auto"/>
          </w:tcPr>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 xml:space="preserve">Педагогічна освіта на зламі </w:t>
            </w:r>
            <w:r w:rsidRPr="003664C6">
              <w:rPr>
                <w:iCs/>
                <w:color w:val="000000"/>
                <w:lang w:val="en-US"/>
              </w:rPr>
              <w:t>XIX</w:t>
            </w:r>
            <w:r w:rsidRPr="003664C6">
              <w:rPr>
                <w:iCs/>
                <w:color w:val="000000"/>
              </w:rPr>
              <w:t xml:space="preserve"> </w:t>
            </w:r>
            <w:r w:rsidRPr="003664C6">
              <w:rPr>
                <w:iCs/>
                <w:color w:val="000000"/>
                <w:lang w:val="uk-UA"/>
              </w:rPr>
              <w:t xml:space="preserve">- початку </w:t>
            </w:r>
            <w:r w:rsidRPr="003664C6">
              <w:rPr>
                <w:iCs/>
                <w:color w:val="000000"/>
                <w:lang w:val="en-US"/>
              </w:rPr>
              <w:t>XX</w:t>
            </w:r>
            <w:r w:rsidRPr="003664C6">
              <w:rPr>
                <w:iCs/>
                <w:color w:val="000000"/>
              </w:rPr>
              <w:t xml:space="preserve"> </w:t>
            </w:r>
            <w:r w:rsidRPr="003664C6">
              <w:rPr>
                <w:iCs/>
                <w:color w:val="000000"/>
                <w:lang w:val="uk-UA"/>
              </w:rPr>
              <w:t xml:space="preserve">ст. Внесок у розвиток методики викладання літератури педагогів </w:t>
            </w:r>
            <w:r w:rsidRPr="003664C6">
              <w:rPr>
                <w:iCs/>
                <w:color w:val="000000"/>
                <w:lang w:val="en-US"/>
              </w:rPr>
              <w:t>X</w:t>
            </w:r>
            <w:r w:rsidRPr="003664C6">
              <w:rPr>
                <w:iCs/>
                <w:color w:val="000000"/>
              </w:rPr>
              <w:t xml:space="preserve">. </w:t>
            </w:r>
            <w:r w:rsidRPr="003664C6">
              <w:rPr>
                <w:iCs/>
                <w:color w:val="000000"/>
                <w:lang w:val="uk-UA"/>
              </w:rPr>
              <w:t>Алчевської, Т. Лубенця, С. Русової, Т. Ващенка та ін.</w:t>
            </w:r>
          </w:p>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Розвиток методичної думки в умовах радянського періоду створення української школи.</w:t>
            </w:r>
          </w:p>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 xml:space="preserve">Роль педагогічної спадщини А. </w:t>
            </w:r>
            <w:r w:rsidRPr="003664C6">
              <w:rPr>
                <w:color w:val="000000"/>
                <w:lang w:val="uk-UA"/>
              </w:rPr>
              <w:t xml:space="preserve">С. </w:t>
            </w:r>
            <w:r w:rsidRPr="003664C6">
              <w:rPr>
                <w:iCs/>
                <w:color w:val="000000"/>
                <w:lang w:val="uk-UA"/>
              </w:rPr>
              <w:t>Макаренка і В. О. Сухомлинського для подальшого розвитку методики викладання літератури.</w:t>
            </w:r>
          </w:p>
          <w:p w:rsidR="00EF264A" w:rsidRPr="003664C6" w:rsidRDefault="00DC2592" w:rsidP="00DE7927">
            <w:pPr>
              <w:pStyle w:val="a3"/>
              <w:numPr>
                <w:ilvl w:val="0"/>
                <w:numId w:val="2"/>
              </w:numPr>
              <w:jc w:val="both"/>
              <w:rPr>
                <w:color w:val="000000"/>
                <w:lang w:val="uk-UA"/>
              </w:rPr>
            </w:pPr>
            <w:r w:rsidRPr="003664C6">
              <w:rPr>
                <w:color w:val="000000"/>
                <w:lang w:val="uk-UA"/>
              </w:rPr>
              <w:t>Методика викладання літератури як наука (предмет, зміст, структура, специфіка курсу).</w:t>
            </w:r>
          </w:p>
          <w:p w:rsidR="00DC2592" w:rsidRPr="003664C6" w:rsidRDefault="00DC2592" w:rsidP="007E6C38">
            <w:pPr>
              <w:jc w:val="both"/>
              <w:rPr>
                <w:caps/>
                <w:color w:val="000000"/>
              </w:rPr>
            </w:pPr>
          </w:p>
        </w:tc>
      </w:tr>
      <w:tr w:rsidR="00DC2592" w:rsidRPr="003664C6" w:rsidTr="00DC2592">
        <w:tc>
          <w:tcPr>
            <w:tcW w:w="4418" w:type="dxa"/>
            <w:shd w:val="clear" w:color="auto" w:fill="auto"/>
            <w:vAlign w:val="center"/>
          </w:tcPr>
          <w:p w:rsidR="00DC2592" w:rsidRPr="003664C6" w:rsidRDefault="00DC2592" w:rsidP="007E6C38">
            <w:pPr>
              <w:jc w:val="both"/>
            </w:pPr>
            <w:r w:rsidRPr="003664C6">
              <w:rPr>
                <w:color w:val="1D1B11"/>
              </w:rPr>
              <w:t>Змі</w:t>
            </w:r>
            <w:proofErr w:type="gramStart"/>
            <w:r w:rsidRPr="003664C6">
              <w:rPr>
                <w:color w:val="1D1B11"/>
              </w:rPr>
              <w:t>ст</w:t>
            </w:r>
            <w:proofErr w:type="gramEnd"/>
            <w:r w:rsidRPr="003664C6">
              <w:rPr>
                <w:color w:val="1D1B11"/>
              </w:rPr>
              <w:t xml:space="preserve"> навчального предмета </w:t>
            </w:r>
            <w:r w:rsidRPr="003664C6">
              <w:rPr>
                <w:color w:val="1D1B11"/>
                <w:lang w:val="uk-UA"/>
              </w:rPr>
              <w:t xml:space="preserve">   </w:t>
            </w:r>
            <w:r w:rsidR="00C30149" w:rsidRPr="003664C6">
              <w:rPr>
                <w:color w:val="1D1B11"/>
                <w:lang w:val="uk-UA"/>
              </w:rPr>
              <w:t>«</w:t>
            </w:r>
            <w:r w:rsidRPr="003664C6">
              <w:rPr>
                <w:color w:val="1D1B11"/>
                <w:lang w:val="uk-UA"/>
              </w:rPr>
              <w:t>зарубіжна</w:t>
            </w:r>
            <w:r w:rsidR="00C30149" w:rsidRPr="003664C6">
              <w:rPr>
                <w:color w:val="1D1B11"/>
              </w:rPr>
              <w:t xml:space="preserve"> література</w:t>
            </w:r>
            <w:r w:rsidR="00C30149" w:rsidRPr="003664C6">
              <w:rPr>
                <w:color w:val="1D1B11"/>
                <w:lang w:val="uk-UA"/>
              </w:rPr>
              <w:t>»</w:t>
            </w:r>
            <w:r w:rsidRPr="003664C6">
              <w:rPr>
                <w:color w:val="1D1B11"/>
              </w:rPr>
              <w:t xml:space="preserve"> і етапи літературної освіти в школах України</w:t>
            </w:r>
            <w:r w:rsidRPr="003664C6">
              <w:rPr>
                <w:color w:val="1D1B11"/>
                <w:lang w:val="uk-UA"/>
              </w:rPr>
              <w:t xml:space="preserve">. </w:t>
            </w:r>
          </w:p>
        </w:tc>
        <w:tc>
          <w:tcPr>
            <w:tcW w:w="5833" w:type="dxa"/>
            <w:shd w:val="clear" w:color="auto" w:fill="auto"/>
          </w:tcPr>
          <w:p w:rsidR="00DC2592" w:rsidRPr="003664C6" w:rsidRDefault="00DC2592" w:rsidP="002F3E86">
            <w:pPr>
              <w:pStyle w:val="a3"/>
              <w:numPr>
                <w:ilvl w:val="0"/>
                <w:numId w:val="10"/>
              </w:numPr>
              <w:jc w:val="both"/>
              <w:rPr>
                <w:color w:val="1D1B11"/>
              </w:rPr>
            </w:pPr>
            <w:r w:rsidRPr="003664C6">
              <w:rPr>
                <w:color w:val="1D1B11"/>
              </w:rPr>
              <w:t xml:space="preserve">Шкільна програма як документ </w:t>
            </w:r>
            <w:r w:rsidR="00C30149" w:rsidRPr="003664C6">
              <w:rPr>
                <w:color w:val="1D1B11"/>
              </w:rPr>
              <w:t>про змі</w:t>
            </w:r>
            <w:proofErr w:type="gramStart"/>
            <w:r w:rsidR="00C30149" w:rsidRPr="003664C6">
              <w:rPr>
                <w:color w:val="1D1B11"/>
              </w:rPr>
              <w:t>ст</w:t>
            </w:r>
            <w:proofErr w:type="gramEnd"/>
            <w:r w:rsidR="00C30149" w:rsidRPr="003664C6">
              <w:rPr>
                <w:color w:val="1D1B11"/>
              </w:rPr>
              <w:t xml:space="preserve"> навчального предмета </w:t>
            </w:r>
            <w:r w:rsidR="00C30149" w:rsidRPr="003664C6">
              <w:rPr>
                <w:color w:val="1D1B11"/>
                <w:lang w:val="uk-UA"/>
              </w:rPr>
              <w:t>«</w:t>
            </w:r>
            <w:r w:rsidRPr="003664C6">
              <w:rPr>
                <w:color w:val="1D1B11"/>
                <w:lang w:val="uk-UA"/>
              </w:rPr>
              <w:t>зарубіжн</w:t>
            </w:r>
            <w:r w:rsidR="00C30149" w:rsidRPr="003664C6">
              <w:rPr>
                <w:color w:val="1D1B11"/>
              </w:rPr>
              <w:t>а література</w:t>
            </w:r>
            <w:r w:rsidR="00C30149" w:rsidRPr="003664C6">
              <w:rPr>
                <w:color w:val="1D1B11"/>
                <w:lang w:val="uk-UA"/>
              </w:rPr>
              <w:t>»</w:t>
            </w:r>
            <w:r w:rsidRPr="003664C6">
              <w:rPr>
                <w:color w:val="1D1B11"/>
              </w:rPr>
              <w:t>. Інваріантність програм.</w:t>
            </w:r>
          </w:p>
          <w:p w:rsidR="00DC2592" w:rsidRPr="003664C6" w:rsidRDefault="00DC2592" w:rsidP="002F3E86">
            <w:pPr>
              <w:pStyle w:val="a3"/>
              <w:numPr>
                <w:ilvl w:val="0"/>
                <w:numId w:val="10"/>
              </w:numPr>
              <w:jc w:val="both"/>
              <w:rPr>
                <w:color w:val="1D1B11"/>
              </w:rPr>
            </w:pPr>
            <w:r w:rsidRPr="003664C6">
              <w:rPr>
                <w:color w:val="1D1B11"/>
              </w:rPr>
              <w:t>Принципи побудови і структура програм з літератури</w:t>
            </w:r>
            <w:r w:rsidR="00C30149" w:rsidRPr="003664C6">
              <w:rPr>
                <w:color w:val="1D1B11"/>
                <w:lang w:val="uk-UA"/>
              </w:rPr>
              <w:t>.</w:t>
            </w:r>
          </w:p>
          <w:p w:rsidR="00DC2592" w:rsidRPr="003664C6" w:rsidRDefault="00DC2592" w:rsidP="002F3E86">
            <w:pPr>
              <w:pStyle w:val="a3"/>
              <w:numPr>
                <w:ilvl w:val="0"/>
                <w:numId w:val="10"/>
              </w:numPr>
              <w:jc w:val="both"/>
              <w:rPr>
                <w:color w:val="1D1B11"/>
              </w:rPr>
            </w:pPr>
            <w:r w:rsidRPr="003664C6">
              <w:rPr>
                <w:color w:val="1D1B11"/>
              </w:rPr>
              <w:t xml:space="preserve">Календарний план учителя-словесника. Творчий </w:t>
            </w:r>
            <w:proofErr w:type="gramStart"/>
            <w:r w:rsidRPr="003664C6">
              <w:rPr>
                <w:color w:val="1D1B11"/>
              </w:rPr>
              <w:t>п</w:t>
            </w:r>
            <w:proofErr w:type="gramEnd"/>
            <w:r w:rsidRPr="003664C6">
              <w:rPr>
                <w:color w:val="1D1B11"/>
              </w:rPr>
              <w:t>ідхід до викладання літератури.</w:t>
            </w:r>
          </w:p>
          <w:p w:rsidR="00C30149" w:rsidRPr="003664C6" w:rsidRDefault="00DC2592" w:rsidP="002F3E86">
            <w:pPr>
              <w:pStyle w:val="a3"/>
              <w:numPr>
                <w:ilvl w:val="0"/>
                <w:numId w:val="10"/>
              </w:numPr>
              <w:overflowPunct w:val="0"/>
              <w:autoSpaceDE w:val="0"/>
              <w:autoSpaceDN w:val="0"/>
              <w:adjustRightInd w:val="0"/>
              <w:textAlignment w:val="baseline"/>
              <w:rPr>
                <w:color w:val="1D1B11"/>
                <w:lang w:val="uk-UA"/>
              </w:rPr>
            </w:pPr>
            <w:r w:rsidRPr="003664C6">
              <w:rPr>
                <w:color w:val="1D1B11"/>
              </w:rPr>
              <w:t>Навчально-методичний комплекс (</w:t>
            </w:r>
            <w:proofErr w:type="gramStart"/>
            <w:r w:rsidRPr="003664C6">
              <w:rPr>
                <w:color w:val="1D1B11"/>
              </w:rPr>
              <w:t>п</w:t>
            </w:r>
            <w:proofErr w:type="gramEnd"/>
            <w:r w:rsidRPr="003664C6">
              <w:rPr>
                <w:color w:val="1D1B11"/>
              </w:rPr>
              <w:t>ідручники, хрестоматії, посібники, інформативні збірники, журнальна та газетна періодика, тексти літературно-художніх творів)</w:t>
            </w:r>
            <w:r w:rsidR="00C30149" w:rsidRPr="003664C6">
              <w:rPr>
                <w:color w:val="1D1B11"/>
                <w:lang w:val="uk-UA"/>
              </w:rPr>
              <w:t xml:space="preserve">. </w:t>
            </w:r>
          </w:p>
          <w:p w:rsidR="00DC2592" w:rsidRPr="003664C6" w:rsidRDefault="00DC2592" w:rsidP="002F3E86">
            <w:pPr>
              <w:pStyle w:val="a3"/>
              <w:numPr>
                <w:ilvl w:val="0"/>
                <w:numId w:val="10"/>
              </w:numPr>
              <w:overflowPunct w:val="0"/>
              <w:autoSpaceDE w:val="0"/>
              <w:autoSpaceDN w:val="0"/>
              <w:adjustRightInd w:val="0"/>
              <w:textAlignment w:val="baseline"/>
              <w:rPr>
                <w:color w:val="1D1B11"/>
                <w:lang w:val="uk-UA"/>
              </w:rPr>
            </w:pPr>
            <w:r w:rsidRPr="003664C6">
              <w:rPr>
                <w:rStyle w:val="FontStyle13"/>
                <w:color w:val="171717" w:themeColor="background2" w:themeShade="1A"/>
                <w:sz w:val="24"/>
                <w:szCs w:val="24"/>
                <w:lang w:val="uk-UA" w:eastAsia="uk-UA"/>
              </w:rPr>
              <w:t xml:space="preserve">Інклюзивна освіта: сутність, поняття, </w:t>
            </w:r>
            <w:r w:rsidRPr="003664C6">
              <w:rPr>
                <w:rStyle w:val="FontStyle13"/>
                <w:color w:val="171717" w:themeColor="background2" w:themeShade="1A"/>
                <w:sz w:val="24"/>
                <w:szCs w:val="24"/>
                <w:lang w:val="uk-UA" w:eastAsia="uk-UA"/>
              </w:rPr>
              <w:lastRenderedPageBreak/>
              <w:t>термінологія.</w:t>
            </w:r>
            <w:r w:rsidRPr="003664C6">
              <w:rPr>
                <w:color w:val="1D1B11"/>
              </w:rPr>
              <w:t xml:space="preserve"> </w:t>
            </w:r>
          </w:p>
          <w:p w:rsidR="00DC2592" w:rsidRPr="003664C6" w:rsidRDefault="00DC2592" w:rsidP="007E6C38">
            <w:pPr>
              <w:jc w:val="both"/>
              <w:rPr>
                <w:caps/>
                <w:color w:val="000000"/>
                <w:lang w:val="uk-UA"/>
              </w:rPr>
            </w:pP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B528F9" w:rsidRPr="003664C6" w:rsidRDefault="00B528F9" w:rsidP="00B528F9">
            <w:pPr>
              <w:pStyle w:val="12"/>
              <w:snapToGrid w:val="0"/>
              <w:ind w:right="-6"/>
              <w:jc w:val="left"/>
              <w:rPr>
                <w:bCs/>
                <w:color w:val="171717" w:themeColor="background2" w:themeShade="1A"/>
                <w:sz w:val="24"/>
              </w:rPr>
            </w:pPr>
            <w:r w:rsidRPr="003664C6">
              <w:rPr>
                <w:bCs/>
                <w:color w:val="171717" w:themeColor="background2" w:themeShade="1A"/>
                <w:sz w:val="24"/>
              </w:rPr>
              <w:lastRenderedPageBreak/>
              <w:t>Методи навчання зарубіжної літератури на старшому етапі</w:t>
            </w:r>
          </w:p>
          <w:p w:rsidR="00DC2592" w:rsidRPr="003664C6" w:rsidRDefault="00DC2592" w:rsidP="00B528F9">
            <w:pPr>
              <w:overflowPunct w:val="0"/>
              <w:autoSpaceDE w:val="0"/>
              <w:autoSpaceDN w:val="0"/>
              <w:adjustRightInd w:val="0"/>
              <w:textAlignment w:val="baseline"/>
              <w:rPr>
                <w:lang w:val="uk-UA"/>
              </w:rP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rPr>
              <w:t>Поняття про методи. Їх загальнодидактичні основи і специфічні особливості.</w:t>
            </w:r>
          </w:p>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lang w:val="uk-UA"/>
              </w:rPr>
              <w:t>Проблема к</w:t>
            </w:r>
            <w:r w:rsidRPr="003664C6">
              <w:rPr>
                <w:color w:val="171717" w:themeColor="background2" w:themeShade="1A"/>
                <w:sz w:val="24"/>
                <w:szCs w:val="24"/>
              </w:rPr>
              <w:t>ласифікаці</w:t>
            </w:r>
            <w:r w:rsidRPr="003664C6">
              <w:rPr>
                <w:color w:val="171717" w:themeColor="background2" w:themeShade="1A"/>
                <w:sz w:val="24"/>
                <w:szCs w:val="24"/>
                <w:lang w:val="uk-UA"/>
              </w:rPr>
              <w:t>ї</w:t>
            </w:r>
            <w:r w:rsidRPr="003664C6">
              <w:rPr>
                <w:color w:val="171717" w:themeColor="background2" w:themeShade="1A"/>
                <w:sz w:val="24"/>
                <w:szCs w:val="24"/>
              </w:rPr>
              <w:t xml:space="preserve"> методів</w:t>
            </w:r>
            <w:r w:rsidRPr="003664C6">
              <w:rPr>
                <w:color w:val="171717" w:themeColor="background2" w:themeShade="1A"/>
                <w:sz w:val="24"/>
                <w:szCs w:val="24"/>
                <w:lang w:val="uk-UA"/>
              </w:rPr>
              <w:t xml:space="preserve"> навчання</w:t>
            </w:r>
            <w:r w:rsidRPr="003664C6">
              <w:rPr>
                <w:color w:val="171717" w:themeColor="background2" w:themeShade="1A"/>
                <w:sz w:val="24"/>
                <w:szCs w:val="24"/>
              </w:rPr>
              <w:t>.</w:t>
            </w:r>
          </w:p>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lang w:val="uk-UA"/>
              </w:rPr>
              <w:t>Активні методи навчання:</w:t>
            </w:r>
            <w:r w:rsidRPr="003664C6">
              <w:rPr>
                <w:color w:val="171717" w:themeColor="background2" w:themeShade="1A"/>
                <w:sz w:val="24"/>
                <w:szCs w:val="24"/>
              </w:rPr>
              <w:t xml:space="preserve"> </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t>3.1.Імітаційні методи навчання;</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t>3.2.Ігрові імітаційні методи навчання;</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t>3.3.Ділова гра, як метод активного навчання.</w:t>
            </w:r>
          </w:p>
          <w:p w:rsidR="00B528F9" w:rsidRPr="003664C6" w:rsidRDefault="00B528F9" w:rsidP="00B528F9">
            <w:pPr>
              <w:pStyle w:val="ab"/>
              <w:spacing w:after="0" w:line="240" w:lineRule="auto"/>
              <w:jc w:val="both"/>
              <w:rPr>
                <w:color w:val="171717" w:themeColor="background2" w:themeShade="1A"/>
                <w:sz w:val="24"/>
                <w:szCs w:val="24"/>
              </w:rPr>
            </w:pPr>
            <w:r w:rsidRPr="003664C6">
              <w:rPr>
                <w:color w:val="171717" w:themeColor="background2" w:themeShade="1A"/>
                <w:sz w:val="24"/>
                <w:szCs w:val="24"/>
                <w:lang w:val="uk-UA"/>
              </w:rPr>
              <w:t>4.Дискусійні методи навчання.</w:t>
            </w:r>
          </w:p>
          <w:p w:rsidR="00DC2592" w:rsidRPr="003664C6" w:rsidRDefault="00B528F9" w:rsidP="00B528F9">
            <w:pPr>
              <w:suppressAutoHyphens/>
              <w:snapToGrid w:val="0"/>
              <w:jc w:val="both"/>
              <w:rPr>
                <w:color w:val="171717" w:themeColor="background2" w:themeShade="1A"/>
                <w:lang w:val="uk-UA"/>
              </w:rPr>
            </w:pPr>
            <w:r w:rsidRPr="003664C6">
              <w:rPr>
                <w:color w:val="171717" w:themeColor="background2" w:themeShade="1A"/>
              </w:rPr>
              <w:t>5. Інтерактивні методи навчання</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B528F9" w:rsidRPr="003664C6" w:rsidRDefault="00B528F9" w:rsidP="007E6C38">
            <w:pPr>
              <w:overflowPunct w:val="0"/>
              <w:autoSpaceDE w:val="0"/>
              <w:autoSpaceDN w:val="0"/>
              <w:adjustRightInd w:val="0"/>
              <w:textAlignment w:val="baseline"/>
              <w:rPr>
                <w:color w:val="1D1B11"/>
                <w:lang w:val="uk-UA"/>
              </w:rPr>
            </w:pPr>
            <w:r w:rsidRPr="003664C6">
              <w:rPr>
                <w:color w:val="171717" w:themeColor="background2" w:themeShade="1A"/>
                <w:lang w:val="uk-UA"/>
              </w:rPr>
              <w:t>Форми організації навчання зарубіжної літератури у старшій школі</w:t>
            </w:r>
            <w:r w:rsidRPr="003664C6">
              <w:rPr>
                <w:color w:val="1D1B11"/>
                <w:lang w:val="uk-UA"/>
              </w:rPr>
              <w:t xml:space="preserve"> </w:t>
            </w:r>
          </w:p>
          <w:p w:rsidR="00DC2592" w:rsidRPr="003664C6" w:rsidRDefault="00DC2592" w:rsidP="007E6C38">
            <w:pPr>
              <w:overflowPunct w:val="0"/>
              <w:autoSpaceDE w:val="0"/>
              <w:autoSpaceDN w:val="0"/>
              <w:adjustRightInd w:val="0"/>
              <w:textAlignment w:val="baseline"/>
              <w:rPr>
                <w:color w:val="1D1B11"/>
                <w:lang w:val="uk-UA"/>
              </w:rPr>
            </w:pPr>
            <w:r w:rsidRPr="003664C6">
              <w:rPr>
                <w:color w:val="1D1B11"/>
                <w:lang w:val="uk-UA"/>
              </w:rPr>
              <w:t>Типологія у</w:t>
            </w:r>
            <w:r w:rsidRPr="003664C6">
              <w:rPr>
                <w:color w:val="1D1B11"/>
              </w:rPr>
              <w:t>рок</w:t>
            </w:r>
            <w:r w:rsidRPr="003664C6">
              <w:rPr>
                <w:color w:val="1D1B11"/>
                <w:lang w:val="uk-UA"/>
              </w:rPr>
              <w:t>ів зарубіжної</w:t>
            </w:r>
            <w:r w:rsidRPr="003664C6">
              <w:rPr>
                <w:color w:val="1D1B11"/>
              </w:rPr>
              <w:t xml:space="preserve"> літератури</w:t>
            </w:r>
          </w:p>
          <w:p w:rsidR="00DC2592" w:rsidRPr="003664C6"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3664C6" w:rsidRDefault="00DC2592" w:rsidP="002F3E86">
            <w:pPr>
              <w:pStyle w:val="a3"/>
              <w:numPr>
                <w:ilvl w:val="0"/>
                <w:numId w:val="12"/>
              </w:numPr>
              <w:shd w:val="clear" w:color="auto" w:fill="FFFFFF"/>
              <w:autoSpaceDE w:val="0"/>
              <w:autoSpaceDN w:val="0"/>
              <w:adjustRightInd w:val="0"/>
              <w:jc w:val="both"/>
              <w:rPr>
                <w:color w:val="171717" w:themeColor="background2" w:themeShade="1A"/>
                <w:lang w:val="uk-UA"/>
              </w:rPr>
            </w:pPr>
            <w:r w:rsidRPr="003664C6">
              <w:rPr>
                <w:color w:val="171717" w:themeColor="background2" w:themeShade="1A"/>
                <w:lang w:val="uk-UA"/>
              </w:rPr>
              <w:t>Урок та основні вимоги до нього.</w:t>
            </w:r>
          </w:p>
          <w:p w:rsidR="00DC2592" w:rsidRPr="003664C6" w:rsidRDefault="00DC2592" w:rsidP="002F3E86">
            <w:pPr>
              <w:pStyle w:val="a3"/>
              <w:numPr>
                <w:ilvl w:val="0"/>
                <w:numId w:val="12"/>
              </w:numPr>
              <w:shd w:val="clear" w:color="auto" w:fill="FFFFFF"/>
              <w:autoSpaceDE w:val="0"/>
              <w:autoSpaceDN w:val="0"/>
              <w:adjustRightInd w:val="0"/>
              <w:jc w:val="both"/>
              <w:rPr>
                <w:color w:val="000000"/>
                <w:lang w:val="uk-UA"/>
              </w:rPr>
            </w:pPr>
            <w:r w:rsidRPr="003664C6">
              <w:rPr>
                <w:color w:val="000000"/>
                <w:lang w:val="uk-UA"/>
              </w:rPr>
              <w:t>Проблема типології уроків літератури.</w:t>
            </w:r>
          </w:p>
          <w:p w:rsidR="00B528F9" w:rsidRPr="003664C6" w:rsidRDefault="00DC2592" w:rsidP="002F3E86">
            <w:pPr>
              <w:pStyle w:val="a3"/>
              <w:numPr>
                <w:ilvl w:val="0"/>
                <w:numId w:val="12"/>
              </w:numPr>
              <w:shd w:val="clear" w:color="auto" w:fill="FFFFFF"/>
              <w:autoSpaceDE w:val="0"/>
              <w:autoSpaceDN w:val="0"/>
              <w:adjustRightInd w:val="0"/>
              <w:jc w:val="both"/>
              <w:rPr>
                <w:color w:val="000000"/>
                <w:lang w:val="uk-UA"/>
              </w:rPr>
            </w:pPr>
            <w:r w:rsidRPr="003664C6">
              <w:rPr>
                <w:color w:val="000000"/>
                <w:lang w:val="uk-UA"/>
              </w:rPr>
              <w:t>Підготовка і планування уроків літератури.</w:t>
            </w:r>
          </w:p>
          <w:p w:rsidR="00B528F9" w:rsidRPr="003664C6" w:rsidRDefault="00B528F9" w:rsidP="002F3E86">
            <w:pPr>
              <w:pStyle w:val="a3"/>
              <w:numPr>
                <w:ilvl w:val="0"/>
                <w:numId w:val="12"/>
              </w:numPr>
              <w:shd w:val="clear" w:color="auto" w:fill="FFFFFF"/>
              <w:autoSpaceDE w:val="0"/>
              <w:autoSpaceDN w:val="0"/>
              <w:adjustRightInd w:val="0"/>
              <w:jc w:val="both"/>
              <w:rPr>
                <w:rStyle w:val="apple-converted-space"/>
                <w:color w:val="000000"/>
                <w:lang w:val="uk-UA"/>
              </w:rPr>
            </w:pPr>
            <w:r w:rsidRPr="003664C6">
              <w:rPr>
                <w:color w:val="171717" w:themeColor="background2" w:themeShade="1A"/>
                <w:lang w:val="uk-UA"/>
              </w:rPr>
              <w:t>Види лекцій.</w:t>
            </w:r>
            <w:r w:rsidRPr="003664C6">
              <w:rPr>
                <w:rStyle w:val="apple-converted-space"/>
                <w:color w:val="171717" w:themeColor="background2" w:themeShade="1A"/>
              </w:rPr>
              <w:t> </w:t>
            </w:r>
          </w:p>
          <w:p w:rsidR="00B528F9" w:rsidRPr="003664C6" w:rsidRDefault="00B528F9" w:rsidP="002F3E86">
            <w:pPr>
              <w:pStyle w:val="a3"/>
              <w:numPr>
                <w:ilvl w:val="0"/>
                <w:numId w:val="12"/>
              </w:numPr>
              <w:suppressAutoHyphens/>
              <w:contextualSpacing w:val="0"/>
              <w:jc w:val="both"/>
              <w:rPr>
                <w:rStyle w:val="apple-converted-space"/>
                <w:bCs/>
                <w:color w:val="171717" w:themeColor="background2" w:themeShade="1A"/>
                <w:lang w:val="uk-UA"/>
              </w:rPr>
            </w:pPr>
            <w:r w:rsidRPr="003664C6">
              <w:rPr>
                <w:bCs/>
                <w:color w:val="171717" w:themeColor="background2" w:themeShade="1A"/>
                <w:lang w:val="uk-UA"/>
              </w:rPr>
              <w:t>Нетрадиційні форми проведення лекцій.</w:t>
            </w:r>
            <w:r w:rsidRPr="003664C6">
              <w:rPr>
                <w:rStyle w:val="apple-converted-space"/>
                <w:bCs/>
                <w:color w:val="171717" w:themeColor="background2" w:themeShade="1A"/>
              </w:rPr>
              <w:t> </w:t>
            </w:r>
          </w:p>
          <w:p w:rsidR="00B528F9" w:rsidRPr="003664C6" w:rsidRDefault="00B528F9" w:rsidP="002F3E86">
            <w:pPr>
              <w:pStyle w:val="a3"/>
              <w:numPr>
                <w:ilvl w:val="0"/>
                <w:numId w:val="12"/>
              </w:numPr>
              <w:suppressAutoHyphens/>
              <w:contextualSpacing w:val="0"/>
              <w:jc w:val="both"/>
              <w:rPr>
                <w:rStyle w:val="apple-converted-space"/>
                <w:bCs/>
                <w:color w:val="171717" w:themeColor="background2" w:themeShade="1A"/>
                <w:lang w:val="uk-UA"/>
              </w:rPr>
            </w:pPr>
            <w:r w:rsidRPr="003664C6">
              <w:rPr>
                <w:bCs/>
                <w:iCs/>
                <w:color w:val="171717" w:themeColor="background2" w:themeShade="1A"/>
                <w:lang w:val="uk-UA"/>
              </w:rPr>
              <w:t>Оцінка якості лекції</w:t>
            </w:r>
          </w:p>
          <w:p w:rsidR="00B528F9" w:rsidRPr="003664C6" w:rsidRDefault="00B528F9" w:rsidP="002F3E86">
            <w:pPr>
              <w:pStyle w:val="a3"/>
              <w:numPr>
                <w:ilvl w:val="0"/>
                <w:numId w:val="12"/>
              </w:numPr>
              <w:suppressAutoHyphens/>
              <w:contextualSpacing w:val="0"/>
              <w:jc w:val="both"/>
              <w:rPr>
                <w:color w:val="171717" w:themeColor="background2" w:themeShade="1A"/>
                <w:lang w:val="uk-UA"/>
              </w:rPr>
            </w:pPr>
            <w:r w:rsidRPr="003664C6">
              <w:rPr>
                <w:color w:val="171717" w:themeColor="background2" w:themeShade="1A"/>
                <w:lang w:val="uk-UA"/>
              </w:rPr>
              <w:t xml:space="preserve">Семінарські та практичні заняття у ЗСО. </w:t>
            </w:r>
          </w:p>
          <w:p w:rsidR="00B528F9" w:rsidRPr="003664C6" w:rsidRDefault="00B528F9" w:rsidP="002F3E86">
            <w:pPr>
              <w:pStyle w:val="a3"/>
              <w:numPr>
                <w:ilvl w:val="0"/>
                <w:numId w:val="12"/>
              </w:numPr>
              <w:suppressAutoHyphens/>
              <w:contextualSpacing w:val="0"/>
              <w:jc w:val="both"/>
              <w:rPr>
                <w:color w:val="171717" w:themeColor="background2" w:themeShade="1A"/>
                <w:lang w:val="uk-UA"/>
              </w:rPr>
            </w:pPr>
            <w:r w:rsidRPr="003664C6">
              <w:rPr>
                <w:bCs/>
                <w:color w:val="171717" w:themeColor="background2" w:themeShade="1A"/>
                <w:lang w:val="uk-UA"/>
              </w:rPr>
              <w:t>Самостійна робота учнів.</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3664C6" w:rsidRDefault="003664C6" w:rsidP="003664C6">
            <w:pPr>
              <w:jc w:val="both"/>
              <w:rPr>
                <w:color w:val="171717" w:themeColor="background2" w:themeShade="1A"/>
                <w:lang w:val="uk-UA"/>
              </w:rPr>
            </w:pPr>
            <w:r w:rsidRPr="003664C6">
              <w:rPr>
                <w:rStyle w:val="FontStyle13"/>
                <w:color w:val="171717" w:themeColor="background2" w:themeShade="1A"/>
                <w:sz w:val="24"/>
                <w:szCs w:val="24"/>
                <w:lang w:val="uk-UA" w:eastAsia="uk-UA"/>
              </w:rPr>
              <w:t>Проблемне навчання як інноваційна технологія навчання у вищому навчальних закладах різних типів навчання.</w:t>
            </w:r>
            <w:r w:rsidRPr="003664C6">
              <w:rPr>
                <w:color w:val="171717" w:themeColor="background2" w:themeShade="1A"/>
              </w:rPr>
              <w:t xml:space="preserve"> </w:t>
            </w:r>
          </w:p>
          <w:p w:rsidR="00DC2592" w:rsidRPr="003664C6" w:rsidRDefault="00DC2592" w:rsidP="003664C6">
            <w:pPr>
              <w:overflowPunct w:val="0"/>
              <w:autoSpaceDE w:val="0"/>
              <w:autoSpaceDN w:val="0"/>
              <w:adjustRightInd w:val="0"/>
              <w:textAlignment w:val="baseline"/>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3664C6" w:rsidRDefault="003664C6" w:rsidP="002F3E86">
            <w:pPr>
              <w:pStyle w:val="a3"/>
              <w:numPr>
                <w:ilvl w:val="0"/>
                <w:numId w:val="15"/>
              </w:numPr>
              <w:jc w:val="both"/>
              <w:rPr>
                <w:color w:val="171717" w:themeColor="background2" w:themeShade="1A"/>
                <w:lang w:val="uk-UA"/>
              </w:rPr>
            </w:pPr>
            <w:r w:rsidRPr="003664C6">
              <w:rPr>
                <w:color w:val="171717" w:themeColor="background2" w:themeShade="1A"/>
              </w:rPr>
              <w:t xml:space="preserve">Сутність проблемного навчання. </w:t>
            </w:r>
          </w:p>
          <w:p w:rsidR="003664C6" w:rsidRPr="003664C6" w:rsidRDefault="003664C6" w:rsidP="002F3E86">
            <w:pPr>
              <w:pStyle w:val="a3"/>
              <w:numPr>
                <w:ilvl w:val="0"/>
                <w:numId w:val="15"/>
              </w:numPr>
              <w:jc w:val="both"/>
              <w:rPr>
                <w:color w:val="171717" w:themeColor="background2" w:themeShade="1A"/>
              </w:rPr>
            </w:pPr>
            <w:r w:rsidRPr="003664C6">
              <w:rPr>
                <w:color w:val="171717" w:themeColor="background2" w:themeShade="1A"/>
              </w:rPr>
              <w:t>Функції проблемного навчання на уроці літератури.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lang w:val="uk-UA"/>
              </w:rPr>
            </w:pPr>
            <w:r w:rsidRPr="003664C6">
              <w:rPr>
                <w:color w:val="171717" w:themeColor="background2" w:themeShade="1A"/>
                <w:lang w:val="uk-UA"/>
              </w:rPr>
              <w:t>3</w:t>
            </w:r>
            <w:r w:rsidRPr="003664C6">
              <w:rPr>
                <w:color w:val="171717" w:themeColor="background2" w:themeShade="1A"/>
              </w:rPr>
              <w:t>.Проблемна ситуація на уроках літератури.</w:t>
            </w:r>
            <w:r w:rsidRPr="003664C6">
              <w:rPr>
                <w:color w:val="171717" w:themeColor="background2" w:themeShade="1A"/>
                <w:lang w:val="uk-UA"/>
              </w:rPr>
              <w:t xml:space="preserve"> </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а) ознаки проблемної ситуації;</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б) види проблемних ситуацій;</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в) проблемні запитання, завдання як. засоби розв'язання навчальної проблеми.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rPr>
            </w:pPr>
            <w:r w:rsidRPr="003664C6">
              <w:rPr>
                <w:color w:val="171717" w:themeColor="background2" w:themeShade="1A"/>
                <w:lang w:val="uk-UA"/>
              </w:rPr>
              <w:t>Рівні проблемності на уроці літератури.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rPr>
            </w:pPr>
            <w:r w:rsidRPr="003664C6">
              <w:rPr>
                <w:color w:val="171717" w:themeColor="background2" w:themeShade="1A"/>
                <w:lang w:val="uk-UA"/>
              </w:rPr>
              <w:t>Основні методи проблемного навчання.</w:t>
            </w:r>
          </w:p>
          <w:p w:rsidR="00DC2592" w:rsidRPr="003664C6" w:rsidRDefault="003664C6" w:rsidP="003664C6">
            <w:pPr>
              <w:pStyle w:val="a3"/>
              <w:jc w:val="both"/>
              <w:rPr>
                <w:caps/>
                <w:color w:val="000000"/>
              </w:rPr>
            </w:pPr>
            <w:r w:rsidRPr="003664C6">
              <w:rPr>
                <w:color w:val="171717" w:themeColor="background2" w:themeShade="1A"/>
                <w:lang w:val="uk-UA"/>
              </w:rPr>
              <w:t>Структура уроку проблемного вивчення літератури.</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3664C6" w:rsidRDefault="003664C6" w:rsidP="003664C6">
            <w:pPr>
              <w:rPr>
                <w:bCs/>
                <w:color w:val="171717" w:themeColor="background2" w:themeShade="1A"/>
                <w:lang w:val="uk-UA"/>
              </w:rPr>
            </w:pPr>
            <w:r w:rsidRPr="003664C6">
              <w:rPr>
                <w:bCs/>
                <w:color w:val="171717" w:themeColor="background2" w:themeShade="1A"/>
                <w:lang w:val="uk-UA"/>
              </w:rPr>
              <w:t>Методологія і методика аналізу художнього твору  в  старшій школі</w:t>
            </w:r>
          </w:p>
          <w:p w:rsidR="00DC2592" w:rsidRPr="003664C6" w:rsidRDefault="00DC2592" w:rsidP="003664C6">
            <w:pPr>
              <w:jc w:val="both"/>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Концептуальні основи аналізу художнього текст</w:t>
            </w:r>
            <w:r>
              <w:rPr>
                <w:bCs/>
                <w:color w:val="171717" w:themeColor="background2" w:themeShade="1A"/>
                <w:lang w:val="uk-UA"/>
              </w:rPr>
              <w:t>у</w:t>
            </w:r>
            <w:r w:rsidRPr="003664C6">
              <w:rPr>
                <w:bCs/>
                <w:color w:val="171717" w:themeColor="background2" w:themeShade="1A"/>
                <w:lang w:val="uk-UA"/>
              </w:rPr>
              <w:t xml:space="preserve"> в школі.</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Науковий та шкільний аналіз художнього тексту.</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Методи аналізу художнього тексту в с</w:t>
            </w:r>
            <w:r>
              <w:rPr>
                <w:bCs/>
                <w:color w:val="171717" w:themeColor="background2" w:themeShade="1A"/>
                <w:lang w:val="uk-UA"/>
              </w:rPr>
              <w:t>у</w:t>
            </w:r>
            <w:r w:rsidRPr="003664C6">
              <w:rPr>
                <w:bCs/>
                <w:color w:val="171717" w:themeColor="background2" w:themeShade="1A"/>
                <w:lang w:val="uk-UA"/>
              </w:rPr>
              <w:t>часному літературознавстві.</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Літературознавчі методи аналізу художнього твору.</w:t>
            </w:r>
          </w:p>
          <w:p w:rsidR="00DC2592"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 xml:space="preserve">Порівняння оригіналу й перекладу в процесі вивчення </w:t>
            </w:r>
            <w:r>
              <w:rPr>
                <w:bCs/>
                <w:color w:val="171717" w:themeColor="background2" w:themeShade="1A"/>
                <w:lang w:val="uk-UA"/>
              </w:rPr>
              <w:t>зарубіжн</w:t>
            </w:r>
            <w:r w:rsidRPr="003664C6">
              <w:rPr>
                <w:bCs/>
                <w:color w:val="171717" w:themeColor="background2" w:themeShade="1A"/>
                <w:lang w:val="uk-UA"/>
              </w:rPr>
              <w:t>ої літератури в старших класах</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0B3841" w:rsidRDefault="003664C6" w:rsidP="003664C6">
            <w:pPr>
              <w:jc w:val="both"/>
              <w:rPr>
                <w:rStyle w:val="FontStyle13"/>
                <w:color w:val="171717" w:themeColor="background2" w:themeShade="1A"/>
                <w:sz w:val="24"/>
                <w:szCs w:val="24"/>
                <w:lang w:val="uk-UA" w:eastAsia="uk-UA"/>
              </w:rPr>
            </w:pPr>
            <w:r w:rsidRPr="000B3841">
              <w:rPr>
                <w:rStyle w:val="FontStyle13"/>
                <w:color w:val="171717" w:themeColor="background2" w:themeShade="1A"/>
                <w:sz w:val="24"/>
                <w:szCs w:val="24"/>
                <w:lang w:val="uk-UA" w:eastAsia="uk-UA"/>
              </w:rPr>
              <w:t>Інноваційні технології в гуманітарній освіті.</w:t>
            </w:r>
          </w:p>
          <w:p w:rsidR="00DC2592" w:rsidRPr="000B3841" w:rsidRDefault="00DC2592" w:rsidP="003664C6"/>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bCs/>
                <w:color w:val="171717" w:themeColor="background2" w:themeShade="1A"/>
                <w:lang w:val="uk-UA"/>
              </w:rPr>
              <w:t>.</w:t>
            </w:r>
            <w:r w:rsidRPr="000B3841">
              <w:rPr>
                <w:color w:val="171717" w:themeColor="background2" w:themeShade="1A"/>
                <w:lang w:val="uk-UA"/>
              </w:rPr>
              <w:t xml:space="preserve"> П</w:t>
            </w:r>
            <w:r w:rsidRPr="000B3841">
              <w:rPr>
                <w:color w:val="171717" w:themeColor="background2" w:themeShade="1A"/>
              </w:rPr>
              <w:t>оняття: «педагогічна технологія», «технологія навчання», «освітні технології» в науковій літературі.</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А</w:t>
            </w:r>
            <w:r w:rsidRPr="000B3841">
              <w:rPr>
                <w:color w:val="171717" w:themeColor="background2" w:themeShade="1A"/>
              </w:rPr>
              <w:t>наліз педагогічних інновацій на заняттях з історії літератури у виші.</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О</w:t>
            </w:r>
            <w:r w:rsidRPr="000B3841">
              <w:rPr>
                <w:color w:val="171717" w:themeColor="background2" w:themeShade="1A"/>
              </w:rPr>
              <w:t>собливості особистісно-орієнтованої технології.</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О</w:t>
            </w:r>
            <w:r w:rsidRPr="000B3841">
              <w:rPr>
                <w:color w:val="171717" w:themeColor="background2" w:themeShade="1A"/>
              </w:rPr>
              <w:t xml:space="preserve">б’єктивні умови впровадження </w:t>
            </w:r>
            <w:r w:rsidRPr="000B3841">
              <w:rPr>
                <w:color w:val="171717" w:themeColor="background2" w:themeShade="1A"/>
              </w:rPr>
              <w:lastRenderedPageBreak/>
              <w:t>інтегрованої системи навчання</w:t>
            </w:r>
            <w:r w:rsidRPr="000B3841">
              <w:rPr>
                <w:color w:val="171717" w:themeColor="background2" w:themeShade="1A"/>
                <w:lang w:val="uk-UA"/>
              </w:rPr>
              <w:t>.</w:t>
            </w:r>
          </w:p>
          <w:p w:rsidR="00DC2592" w:rsidRPr="000B3841" w:rsidRDefault="00DC2592" w:rsidP="002F3E86">
            <w:pPr>
              <w:pStyle w:val="a8"/>
              <w:numPr>
                <w:ilvl w:val="0"/>
                <w:numId w:val="17"/>
              </w:numPr>
              <w:tabs>
                <w:tab w:val="left" w:pos="708"/>
                <w:tab w:val="left" w:pos="851"/>
              </w:tabs>
              <w:suppressAutoHyphens/>
              <w:spacing w:after="0"/>
              <w:jc w:val="both"/>
              <w:rPr>
                <w:color w:val="171717" w:themeColor="background2" w:themeShade="1A"/>
              </w:rPr>
            </w:pPr>
          </w:p>
        </w:tc>
      </w:tr>
      <w:tr w:rsidR="00073D05"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073D05" w:rsidRPr="000B3841" w:rsidRDefault="00073D05" w:rsidP="003664C6">
            <w:pPr>
              <w:jc w:val="both"/>
              <w:rPr>
                <w:rStyle w:val="FontStyle13"/>
                <w:color w:val="171717" w:themeColor="background2" w:themeShade="1A"/>
                <w:sz w:val="24"/>
                <w:szCs w:val="24"/>
                <w:lang w:val="uk-UA" w:eastAsia="uk-UA"/>
              </w:rPr>
            </w:pPr>
            <w:r>
              <w:rPr>
                <w:rStyle w:val="FontStyle13"/>
                <w:color w:val="171717" w:themeColor="background2" w:themeShade="1A"/>
                <w:sz w:val="24"/>
                <w:szCs w:val="24"/>
                <w:lang w:val="uk-UA" w:eastAsia="uk-UA"/>
              </w:rPr>
              <w:lastRenderedPageBreak/>
              <w:t>Інноваційні технології навчання</w:t>
            </w: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073D05" w:rsidRPr="000B3841"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.Сугестопедична технологія.</w:t>
            </w:r>
          </w:p>
          <w:p w:rsidR="00073D05" w:rsidRPr="00073D05"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.Модульно-розвивальна технологія.</w:t>
            </w:r>
          </w:p>
          <w:p w:rsidR="00073D05" w:rsidRPr="00073D05"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73D05">
              <w:rPr>
                <w:color w:val="171717" w:themeColor="background2" w:themeShade="1A"/>
                <w:lang w:val="uk-UA"/>
              </w:rPr>
              <w:t>Інформаційні технології.</w:t>
            </w:r>
          </w:p>
        </w:tc>
      </w:tr>
    </w:tbl>
    <w:p w:rsidR="00EF264A" w:rsidRPr="003664C6" w:rsidRDefault="00EF264A" w:rsidP="007E6C38">
      <w:pPr>
        <w:jc w:val="center"/>
        <w:rPr>
          <w:b/>
          <w:caps/>
          <w:color w:val="000000"/>
        </w:rPr>
      </w:pPr>
    </w:p>
    <w:p w:rsidR="00EF264A" w:rsidRPr="003664C6" w:rsidRDefault="00EF264A" w:rsidP="007E6C38">
      <w:pPr>
        <w:jc w:val="center"/>
        <w:rPr>
          <w:b/>
          <w:caps/>
          <w:color w:val="000000"/>
        </w:rPr>
      </w:pPr>
      <w:r w:rsidRPr="003664C6">
        <w:rPr>
          <w:b/>
          <w:caps/>
          <w:color w:val="000000"/>
        </w:rPr>
        <w:t>7.3. СТРУКТУРА курсу (</w:t>
      </w:r>
      <w:r w:rsidR="00A61419" w:rsidRPr="003664C6">
        <w:rPr>
          <w:b/>
          <w:caps/>
          <w:color w:val="000000"/>
        </w:rPr>
        <w:t>СЕМ</w:t>
      </w:r>
      <w:r w:rsidR="00A61419" w:rsidRPr="003664C6">
        <w:rPr>
          <w:b/>
          <w:caps/>
          <w:color w:val="000000"/>
          <w:lang w:val="uk-UA"/>
        </w:rPr>
        <w:t>І</w:t>
      </w:r>
      <w:r w:rsidR="00A61419" w:rsidRPr="003664C6">
        <w:rPr>
          <w:b/>
          <w:caps/>
          <w:color w:val="000000"/>
        </w:rPr>
        <w:t>НАРСЬК</w:t>
      </w:r>
      <w:r w:rsidR="00A61419" w:rsidRPr="003664C6">
        <w:rPr>
          <w:b/>
          <w:caps/>
          <w:color w:val="000000"/>
          <w:lang w:val="uk-UA"/>
        </w:rPr>
        <w:t>І</w:t>
      </w:r>
      <w:r w:rsidR="00A61419" w:rsidRPr="003664C6">
        <w:rPr>
          <w:b/>
          <w:caps/>
          <w:color w:val="000000"/>
        </w:rPr>
        <w:t xml:space="preserve"> </w:t>
      </w:r>
      <w:r w:rsidRPr="003664C6">
        <w:rPr>
          <w:b/>
          <w:caps/>
          <w:color w:val="000000"/>
        </w:rPr>
        <w:t>заняття)</w:t>
      </w:r>
    </w:p>
    <w:p w:rsidR="00EF264A" w:rsidRPr="003664C6" w:rsidRDefault="00EF264A" w:rsidP="007E6C38">
      <w:pPr>
        <w:jc w:val="center"/>
        <w:rPr>
          <w:caps/>
          <w:color w:val="000000"/>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414"/>
      </w:tblGrid>
      <w:tr w:rsidR="00EF264A" w:rsidRPr="003664C6" w:rsidTr="00DC2592">
        <w:trPr>
          <w:trHeight w:val="335"/>
        </w:trPr>
        <w:tc>
          <w:tcPr>
            <w:tcW w:w="4792" w:type="dxa"/>
            <w:tcBorders>
              <w:right w:val="single" w:sz="4" w:space="0" w:color="auto"/>
            </w:tcBorders>
            <w:tcMar>
              <w:top w:w="100" w:type="dxa"/>
              <w:left w:w="100" w:type="dxa"/>
              <w:bottom w:w="100" w:type="dxa"/>
              <w:right w:w="100" w:type="dxa"/>
            </w:tcMar>
          </w:tcPr>
          <w:p w:rsidR="00EF264A" w:rsidRPr="003664C6" w:rsidRDefault="00EF264A" w:rsidP="007E6C38">
            <w:pPr>
              <w:jc w:val="center"/>
              <w:rPr>
                <w:b/>
                <w:caps/>
                <w:color w:val="000000"/>
              </w:rPr>
            </w:pPr>
            <w:r w:rsidRPr="003664C6">
              <w:rPr>
                <w:b/>
                <w:color w:val="000000"/>
              </w:rPr>
              <w:t xml:space="preserve">Теми </w:t>
            </w:r>
            <w:r w:rsidR="001D495F" w:rsidRPr="003664C6">
              <w:rPr>
                <w:b/>
                <w:color w:val="000000"/>
                <w:lang w:val="uk-UA"/>
              </w:rPr>
              <w:t>семінарськ</w:t>
            </w:r>
            <w:r w:rsidRPr="003664C6">
              <w:rPr>
                <w:b/>
                <w:color w:val="000000"/>
              </w:rPr>
              <w:t>их занять</w:t>
            </w:r>
          </w:p>
        </w:tc>
        <w:tc>
          <w:tcPr>
            <w:tcW w:w="5414" w:type="dxa"/>
            <w:tcBorders>
              <w:left w:val="single" w:sz="4" w:space="0" w:color="auto"/>
            </w:tcBorders>
          </w:tcPr>
          <w:p w:rsidR="00EF264A" w:rsidRPr="003664C6" w:rsidRDefault="00EF264A" w:rsidP="00A61419">
            <w:pPr>
              <w:jc w:val="center"/>
              <w:rPr>
                <w:b/>
                <w:caps/>
                <w:color w:val="000000"/>
              </w:rPr>
            </w:pPr>
            <w:r w:rsidRPr="003664C6">
              <w:rPr>
                <w:b/>
                <w:color w:val="000000"/>
              </w:rPr>
              <w:t>Змі</w:t>
            </w:r>
            <w:proofErr w:type="gramStart"/>
            <w:r w:rsidRPr="003664C6">
              <w:rPr>
                <w:b/>
                <w:color w:val="000000"/>
              </w:rPr>
              <w:t>ст</w:t>
            </w:r>
            <w:proofErr w:type="gramEnd"/>
            <w:r w:rsidRPr="003664C6">
              <w:rPr>
                <w:b/>
                <w:color w:val="000000"/>
              </w:rPr>
              <w:t xml:space="preserve"> </w:t>
            </w:r>
            <w:r w:rsidR="00A61419" w:rsidRPr="003664C6">
              <w:rPr>
                <w:b/>
                <w:color w:val="000000"/>
                <w:lang w:val="uk-UA"/>
              </w:rPr>
              <w:t>семінарськ</w:t>
            </w:r>
            <w:r w:rsidRPr="003664C6">
              <w:rPr>
                <w:b/>
                <w:color w:val="000000"/>
              </w:rPr>
              <w:t>их занять</w:t>
            </w:r>
          </w:p>
        </w:tc>
      </w:tr>
      <w:tr w:rsidR="000B3841" w:rsidRPr="003664C6" w:rsidTr="00B123E4">
        <w:trPr>
          <w:trHeight w:val="335"/>
        </w:trPr>
        <w:tc>
          <w:tcPr>
            <w:tcW w:w="4792" w:type="dxa"/>
            <w:tcMar>
              <w:top w:w="100" w:type="dxa"/>
              <w:left w:w="100" w:type="dxa"/>
              <w:bottom w:w="100" w:type="dxa"/>
              <w:right w:w="100" w:type="dxa"/>
            </w:tcMar>
          </w:tcPr>
          <w:p w:rsidR="000B3841" w:rsidRPr="000B3841" w:rsidRDefault="000B3841" w:rsidP="00E57649">
            <w:pPr>
              <w:pStyle w:val="21"/>
              <w:snapToGrid w:val="0"/>
              <w:ind w:left="72" w:right="-108" w:hanging="72"/>
              <w:jc w:val="left"/>
              <w:rPr>
                <w:color w:val="171717" w:themeColor="background2" w:themeShade="1A"/>
                <w:sz w:val="24"/>
              </w:rPr>
            </w:pPr>
            <w:r w:rsidRPr="000B3841">
              <w:rPr>
                <w:color w:val="171717" w:themeColor="background2" w:themeShade="1A"/>
                <w:sz w:val="24"/>
              </w:rPr>
              <w:t>Зміст і побудова курсу методики викладання зарубіжної літератури у вищій школі.</w:t>
            </w:r>
          </w:p>
          <w:p w:rsidR="000B3841" w:rsidRPr="000B3841" w:rsidRDefault="000B3841" w:rsidP="000B3841">
            <w:pPr>
              <w:pStyle w:val="a3"/>
              <w:suppressAutoHyphens/>
              <w:contextualSpacing w:val="0"/>
              <w:jc w:val="both"/>
              <w:rPr>
                <w:color w:val="171717" w:themeColor="background2" w:themeShade="1A"/>
                <w:lang w:val="uk-UA"/>
              </w:rPr>
            </w:pPr>
          </w:p>
        </w:tc>
        <w:tc>
          <w:tcPr>
            <w:tcW w:w="5414" w:type="dxa"/>
            <w:vAlign w:val="center"/>
          </w:tcPr>
          <w:p w:rsidR="000B3841" w:rsidRPr="000B3841" w:rsidRDefault="000B3841" w:rsidP="002F3E86">
            <w:pPr>
              <w:pStyle w:val="a3"/>
              <w:numPr>
                <w:ilvl w:val="0"/>
                <w:numId w:val="7"/>
              </w:numPr>
              <w:jc w:val="both"/>
              <w:rPr>
                <w:color w:val="1D1B11"/>
              </w:rPr>
            </w:pPr>
            <w:r w:rsidRPr="000B3841">
              <w:rPr>
                <w:color w:val="171717" w:themeColor="background2" w:themeShade="1A"/>
                <w:lang w:val="uk-UA"/>
              </w:rPr>
              <w:t>Зміст і структура курсу «Методика викладання зарубіжної літератури у вищому навчальному закладі».</w:t>
            </w:r>
          </w:p>
          <w:p w:rsidR="000B3841" w:rsidRPr="000B3841" w:rsidRDefault="000B3841" w:rsidP="002F3E86">
            <w:pPr>
              <w:pStyle w:val="a3"/>
              <w:numPr>
                <w:ilvl w:val="0"/>
                <w:numId w:val="7"/>
              </w:numPr>
              <w:jc w:val="both"/>
              <w:rPr>
                <w:color w:val="1D1B11"/>
              </w:rPr>
            </w:pPr>
            <w:r w:rsidRPr="000B3841">
              <w:rPr>
                <w:color w:val="171717" w:themeColor="background2" w:themeShade="1A"/>
                <w:lang w:val="uk-UA"/>
              </w:rPr>
              <w:t>Методи наукового дослідження: вивчення навчальної літератури з методики викладання літератури та суміжних дисциплін, спостереження за навчально-виховним процесом, вивчення й узагальнення передового досвіду, педагогічний експеримент тощо. Застосування статистичних методів обробки одержаних результатів.</w:t>
            </w:r>
          </w:p>
          <w:p w:rsidR="000B3841" w:rsidRPr="000B3841" w:rsidRDefault="000B3841" w:rsidP="002F3E86">
            <w:pPr>
              <w:pStyle w:val="a3"/>
              <w:numPr>
                <w:ilvl w:val="0"/>
                <w:numId w:val="7"/>
              </w:numPr>
              <w:jc w:val="both"/>
              <w:rPr>
                <w:color w:val="1D1B11"/>
              </w:rPr>
            </w:pPr>
            <w:r>
              <w:rPr>
                <w:color w:val="171717" w:themeColor="background2" w:themeShade="1A"/>
                <w:lang w:val="uk-UA"/>
              </w:rPr>
              <w:t xml:space="preserve">Міжпредметні </w:t>
            </w:r>
            <w:r w:rsidR="00073D05" w:rsidRPr="00073D05">
              <w:rPr>
                <w:color w:val="171717" w:themeColor="background2" w:themeShade="1A"/>
                <w:lang w:val="uk-UA"/>
              </w:rPr>
              <w:t>зв’язки</w:t>
            </w:r>
            <w:r w:rsidR="00073D05">
              <w:rPr>
                <w:color w:val="171717" w:themeColor="background2" w:themeShade="1A"/>
                <w:lang w:val="uk-UA"/>
              </w:rPr>
              <w:t xml:space="preserve"> зарубіжної літератури.</w:t>
            </w:r>
          </w:p>
          <w:p w:rsidR="000B3841" w:rsidRPr="000B3841" w:rsidRDefault="000B3841" w:rsidP="000A7F6F">
            <w:pPr>
              <w:pStyle w:val="a3"/>
              <w:ind w:left="360"/>
              <w:jc w:val="both"/>
              <w:rPr>
                <w:color w:val="1D1B11"/>
              </w:rPr>
            </w:pPr>
          </w:p>
          <w:p w:rsidR="000B3841" w:rsidRPr="000B3841" w:rsidRDefault="000B3841" w:rsidP="007D3C2C">
            <w:pPr>
              <w:pStyle w:val="a3"/>
              <w:overflowPunct w:val="0"/>
              <w:autoSpaceDE w:val="0"/>
              <w:autoSpaceDN w:val="0"/>
              <w:adjustRightInd w:val="0"/>
              <w:ind w:left="360"/>
              <w:jc w:val="both"/>
              <w:textAlignment w:val="baseline"/>
              <w:rPr>
                <w:color w:val="000000"/>
                <w:kern w:val="24"/>
              </w:rPr>
            </w:pPr>
          </w:p>
        </w:tc>
      </w:tr>
      <w:tr w:rsidR="000B3841" w:rsidRPr="003664C6" w:rsidTr="00B123E4">
        <w:trPr>
          <w:trHeight w:val="335"/>
        </w:trPr>
        <w:tc>
          <w:tcPr>
            <w:tcW w:w="4792" w:type="dxa"/>
            <w:tcMar>
              <w:top w:w="100" w:type="dxa"/>
              <w:left w:w="100" w:type="dxa"/>
              <w:bottom w:w="100" w:type="dxa"/>
              <w:right w:w="100" w:type="dxa"/>
            </w:tcMar>
          </w:tcPr>
          <w:p w:rsidR="000B3841" w:rsidRPr="000B3841" w:rsidRDefault="00DF5787" w:rsidP="000B3841">
            <w:pPr>
              <w:pStyle w:val="1"/>
              <w:snapToGrid w:val="0"/>
              <w:spacing w:line="240" w:lineRule="auto"/>
              <w:jc w:val="both"/>
              <w:rPr>
                <w:bCs/>
                <w:color w:val="1D1B11"/>
                <w:sz w:val="24"/>
              </w:rPr>
            </w:pPr>
            <w:r>
              <w:rPr>
                <w:color w:val="171717" w:themeColor="background2" w:themeShade="1A"/>
                <w:sz w:val="24"/>
              </w:rPr>
              <w:t>Особливості шкільного курсу зарубіжної літератури в старших класах</w:t>
            </w:r>
          </w:p>
        </w:tc>
        <w:tc>
          <w:tcPr>
            <w:tcW w:w="5414" w:type="dxa"/>
            <w:vAlign w:val="center"/>
          </w:tcPr>
          <w:p w:rsidR="007D3C2C" w:rsidRPr="007D3C2C" w:rsidRDefault="007D3C2C" w:rsidP="002F3E86">
            <w:pPr>
              <w:pStyle w:val="a3"/>
              <w:numPr>
                <w:ilvl w:val="0"/>
                <w:numId w:val="19"/>
              </w:numPr>
              <w:jc w:val="both"/>
              <w:rPr>
                <w:color w:val="1D1B11"/>
              </w:rPr>
            </w:pPr>
            <w:r w:rsidRPr="007D3C2C">
              <w:rPr>
                <w:color w:val="1D1B11"/>
              </w:rPr>
              <w:t>Інваріантність</w:t>
            </w:r>
            <w:r w:rsidRPr="007D3C2C">
              <w:rPr>
                <w:color w:val="1D1B11"/>
                <w:lang w:val="uk-UA"/>
              </w:rPr>
              <w:t xml:space="preserve">  шкільної</w:t>
            </w:r>
            <w:r w:rsidRPr="007D3C2C">
              <w:rPr>
                <w:color w:val="1D1B11"/>
              </w:rPr>
              <w:t xml:space="preserve"> програм</w:t>
            </w:r>
            <w:r w:rsidRPr="007D3C2C">
              <w:rPr>
                <w:color w:val="1D1B11"/>
                <w:lang w:val="uk-UA"/>
              </w:rPr>
              <w:t>и</w:t>
            </w:r>
            <w:r w:rsidRPr="007D3C2C">
              <w:rPr>
                <w:color w:val="1D1B11"/>
              </w:rPr>
              <w:t>.</w:t>
            </w:r>
            <w:r w:rsidRPr="007D3C2C">
              <w:rPr>
                <w:color w:val="1D1B11"/>
                <w:lang w:val="uk-UA"/>
              </w:rPr>
              <w:t xml:space="preserve"> Зарубіжна література. 10-11 класи.</w:t>
            </w:r>
          </w:p>
          <w:p w:rsidR="007D3C2C" w:rsidRPr="007D3C2C" w:rsidRDefault="007D3C2C" w:rsidP="002F3E86">
            <w:pPr>
              <w:pStyle w:val="a3"/>
              <w:numPr>
                <w:ilvl w:val="0"/>
                <w:numId w:val="19"/>
              </w:numPr>
              <w:jc w:val="both"/>
              <w:rPr>
                <w:color w:val="1D1B11"/>
              </w:rPr>
            </w:pPr>
            <w:r w:rsidRPr="007D3C2C">
              <w:rPr>
                <w:color w:val="1D1B11"/>
              </w:rPr>
              <w:t>Принципи побудови і структура програм з літератури</w:t>
            </w:r>
          </w:p>
          <w:p w:rsidR="007D3C2C" w:rsidRPr="007D3C2C" w:rsidRDefault="007D3C2C" w:rsidP="002F3E86">
            <w:pPr>
              <w:pStyle w:val="a3"/>
              <w:numPr>
                <w:ilvl w:val="0"/>
                <w:numId w:val="19"/>
              </w:numPr>
              <w:jc w:val="both"/>
              <w:rPr>
                <w:color w:val="1D1B11"/>
              </w:rPr>
            </w:pPr>
            <w:r w:rsidRPr="007D3C2C">
              <w:rPr>
                <w:color w:val="1D1B11"/>
              </w:rPr>
              <w:t xml:space="preserve">Календарний план учителя-словесника. </w:t>
            </w:r>
          </w:p>
          <w:p w:rsidR="007D3C2C" w:rsidRPr="007D3C2C" w:rsidRDefault="007D3C2C" w:rsidP="002F3E86">
            <w:pPr>
              <w:pStyle w:val="a3"/>
              <w:numPr>
                <w:ilvl w:val="0"/>
                <w:numId w:val="19"/>
              </w:numPr>
              <w:overflowPunct w:val="0"/>
              <w:autoSpaceDE w:val="0"/>
              <w:autoSpaceDN w:val="0"/>
              <w:adjustRightInd w:val="0"/>
              <w:jc w:val="both"/>
              <w:textAlignment w:val="baseline"/>
              <w:rPr>
                <w:color w:val="1D1B11"/>
                <w:lang w:val="uk-UA"/>
              </w:rPr>
            </w:pPr>
            <w:r w:rsidRPr="007D3C2C">
              <w:rPr>
                <w:color w:val="1D1B11"/>
              </w:rPr>
              <w:t>Навчально-методичний комплекс (</w:t>
            </w:r>
            <w:proofErr w:type="gramStart"/>
            <w:r w:rsidRPr="007D3C2C">
              <w:rPr>
                <w:color w:val="1D1B11"/>
              </w:rPr>
              <w:t>п</w:t>
            </w:r>
            <w:proofErr w:type="gramEnd"/>
            <w:r w:rsidRPr="007D3C2C">
              <w:rPr>
                <w:color w:val="1D1B11"/>
              </w:rPr>
              <w:t>ідручники, хрестоматії, посібники, інформативні збірники, журнальна та газетна періодика, тексти літературно-художніх творів)</w:t>
            </w:r>
            <w:r w:rsidR="00DF5787">
              <w:rPr>
                <w:color w:val="1D1B11"/>
                <w:lang w:val="uk-UA"/>
              </w:rPr>
              <w:t xml:space="preserve"> у процесі формування знань і вмінь.</w:t>
            </w:r>
          </w:p>
          <w:p w:rsidR="007D3C2C" w:rsidRPr="007D3C2C" w:rsidRDefault="007D3C2C" w:rsidP="002F3E86">
            <w:pPr>
              <w:pStyle w:val="a3"/>
              <w:numPr>
                <w:ilvl w:val="0"/>
                <w:numId w:val="19"/>
              </w:numPr>
              <w:overflowPunct w:val="0"/>
              <w:autoSpaceDE w:val="0"/>
              <w:autoSpaceDN w:val="0"/>
              <w:adjustRightInd w:val="0"/>
              <w:jc w:val="both"/>
              <w:textAlignment w:val="baseline"/>
              <w:rPr>
                <w:color w:val="1D1B11"/>
                <w:lang w:val="uk-UA"/>
              </w:rPr>
            </w:pPr>
            <w:r w:rsidRPr="007D3C2C">
              <w:rPr>
                <w:rStyle w:val="FontStyle13"/>
                <w:color w:val="171717" w:themeColor="background2" w:themeShade="1A"/>
                <w:sz w:val="24"/>
                <w:szCs w:val="24"/>
                <w:lang w:val="uk-UA" w:eastAsia="uk-UA"/>
              </w:rPr>
              <w:t>Інклюзивна освіта: сутність, поняття, термінологія.</w:t>
            </w:r>
            <w:r w:rsidRPr="007D3C2C">
              <w:rPr>
                <w:color w:val="1D1B11"/>
              </w:rPr>
              <w:t xml:space="preserve"> </w:t>
            </w:r>
          </w:p>
          <w:p w:rsidR="000B3841" w:rsidRPr="007E2D40" w:rsidRDefault="000B3841" w:rsidP="007E2D40">
            <w:pPr>
              <w:jc w:val="both"/>
              <w:rPr>
                <w:color w:val="000000"/>
                <w:kern w:val="24"/>
              </w:rPr>
            </w:pPr>
          </w:p>
        </w:tc>
      </w:tr>
      <w:tr w:rsidR="000B3841" w:rsidRPr="003664C6" w:rsidTr="00B123E4">
        <w:trPr>
          <w:trHeight w:val="335"/>
        </w:trPr>
        <w:tc>
          <w:tcPr>
            <w:tcW w:w="4792" w:type="dxa"/>
            <w:tcMar>
              <w:top w:w="100" w:type="dxa"/>
              <w:left w:w="100" w:type="dxa"/>
              <w:bottom w:w="100" w:type="dxa"/>
              <w:right w:w="100" w:type="dxa"/>
            </w:tcMar>
          </w:tcPr>
          <w:p w:rsidR="007D3C2C" w:rsidRPr="000B3841" w:rsidRDefault="007D3C2C" w:rsidP="007D3C2C">
            <w:pPr>
              <w:pStyle w:val="12"/>
              <w:snapToGrid w:val="0"/>
              <w:ind w:right="-6"/>
              <w:jc w:val="left"/>
              <w:rPr>
                <w:bCs/>
                <w:color w:val="171717" w:themeColor="background2" w:themeShade="1A"/>
                <w:sz w:val="24"/>
              </w:rPr>
            </w:pPr>
            <w:r w:rsidRPr="000B3841">
              <w:rPr>
                <w:bCs/>
                <w:color w:val="171717" w:themeColor="background2" w:themeShade="1A"/>
                <w:sz w:val="24"/>
              </w:rPr>
              <w:t>Методи навчання зарубіжної літератури на старшому етапі</w:t>
            </w:r>
          </w:p>
          <w:p w:rsidR="007E2D40" w:rsidRPr="000A7F6F" w:rsidRDefault="007E2D40" w:rsidP="007D3C2C">
            <w:pPr>
              <w:jc w:val="both"/>
              <w:rPr>
                <w:color w:val="1D1B11"/>
                <w:lang w:val="uk-UA"/>
              </w:rPr>
            </w:pPr>
          </w:p>
        </w:tc>
        <w:tc>
          <w:tcPr>
            <w:tcW w:w="5414" w:type="dxa"/>
            <w:vAlign w:val="center"/>
          </w:tcPr>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rPr>
              <w:t>Поняття про методи. Їх загальнодидактичні основи і специфічні особливості.</w:t>
            </w:r>
          </w:p>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lang w:val="uk-UA"/>
              </w:rPr>
              <w:t>Проблема к</w:t>
            </w:r>
            <w:r w:rsidRPr="000B3841">
              <w:rPr>
                <w:color w:val="171717" w:themeColor="background2" w:themeShade="1A"/>
                <w:sz w:val="24"/>
                <w:szCs w:val="24"/>
              </w:rPr>
              <w:t>ласифікаці</w:t>
            </w:r>
            <w:r w:rsidRPr="000B3841">
              <w:rPr>
                <w:color w:val="171717" w:themeColor="background2" w:themeShade="1A"/>
                <w:sz w:val="24"/>
                <w:szCs w:val="24"/>
                <w:lang w:val="uk-UA"/>
              </w:rPr>
              <w:t>ї</w:t>
            </w:r>
            <w:r w:rsidRPr="000B3841">
              <w:rPr>
                <w:color w:val="171717" w:themeColor="background2" w:themeShade="1A"/>
                <w:sz w:val="24"/>
                <w:szCs w:val="24"/>
              </w:rPr>
              <w:t xml:space="preserve"> методів</w:t>
            </w:r>
            <w:r w:rsidRPr="000B3841">
              <w:rPr>
                <w:color w:val="171717" w:themeColor="background2" w:themeShade="1A"/>
                <w:sz w:val="24"/>
                <w:szCs w:val="24"/>
                <w:lang w:val="uk-UA"/>
              </w:rPr>
              <w:t xml:space="preserve"> навчання</w:t>
            </w:r>
            <w:r w:rsidRPr="000B3841">
              <w:rPr>
                <w:color w:val="171717" w:themeColor="background2" w:themeShade="1A"/>
                <w:sz w:val="24"/>
                <w:szCs w:val="24"/>
              </w:rPr>
              <w:t>.</w:t>
            </w:r>
          </w:p>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lang w:val="uk-UA"/>
              </w:rPr>
              <w:t>Активні методи навчання:</w:t>
            </w:r>
            <w:r w:rsidRPr="000B3841">
              <w:rPr>
                <w:color w:val="171717" w:themeColor="background2" w:themeShade="1A"/>
                <w:sz w:val="24"/>
                <w:szCs w:val="24"/>
              </w:rPr>
              <w:t xml:space="preserve"> </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3.1.Імітаційні методи навчання;</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3.2.Ігрові імітаційні методи навчання;</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3.3.Ділова гра, як метод активного навчання.</w:t>
            </w:r>
          </w:p>
          <w:p w:rsidR="007D3C2C" w:rsidRPr="000B3841" w:rsidRDefault="007D3C2C" w:rsidP="007D3C2C">
            <w:pPr>
              <w:pStyle w:val="ab"/>
              <w:spacing w:after="0" w:line="240" w:lineRule="auto"/>
              <w:jc w:val="both"/>
              <w:rPr>
                <w:color w:val="171717" w:themeColor="background2" w:themeShade="1A"/>
                <w:sz w:val="24"/>
                <w:szCs w:val="24"/>
              </w:rPr>
            </w:pPr>
            <w:r w:rsidRPr="000B3841">
              <w:rPr>
                <w:color w:val="171717" w:themeColor="background2" w:themeShade="1A"/>
                <w:sz w:val="24"/>
                <w:szCs w:val="24"/>
                <w:lang w:val="uk-UA"/>
              </w:rPr>
              <w:t>4.Дискусійні методи навчання.</w:t>
            </w:r>
          </w:p>
          <w:p w:rsidR="000B3841" w:rsidRPr="000A7F6F" w:rsidRDefault="007D3C2C" w:rsidP="007D3C2C">
            <w:pPr>
              <w:widowControl w:val="0"/>
              <w:autoSpaceDE w:val="0"/>
              <w:autoSpaceDN w:val="0"/>
              <w:adjustRightInd w:val="0"/>
              <w:ind w:left="720"/>
              <w:jc w:val="both"/>
              <w:rPr>
                <w:color w:val="171717" w:themeColor="background2" w:themeShade="1A"/>
                <w:lang w:val="uk-UA"/>
              </w:rPr>
            </w:pPr>
            <w:r w:rsidRPr="007E2D40">
              <w:rPr>
                <w:color w:val="171717" w:themeColor="background2" w:themeShade="1A"/>
              </w:rPr>
              <w:t>5. Інтерактивні методи</w:t>
            </w:r>
          </w:p>
        </w:tc>
      </w:tr>
      <w:tr w:rsidR="000B3841" w:rsidRPr="003664C6" w:rsidTr="00B123E4">
        <w:trPr>
          <w:trHeight w:val="335"/>
        </w:trPr>
        <w:tc>
          <w:tcPr>
            <w:tcW w:w="4792" w:type="dxa"/>
            <w:tcMar>
              <w:top w:w="100" w:type="dxa"/>
              <w:left w:w="100" w:type="dxa"/>
              <w:bottom w:w="100" w:type="dxa"/>
              <w:right w:w="100" w:type="dxa"/>
            </w:tcMar>
          </w:tcPr>
          <w:p w:rsidR="000B3841" w:rsidRPr="007D3C2C" w:rsidRDefault="00DF5787" w:rsidP="00DF5787">
            <w:pPr>
              <w:jc w:val="both"/>
              <w:rPr>
                <w:bCs/>
                <w:color w:val="1D1B11"/>
                <w:lang w:val="uk-UA"/>
              </w:rPr>
            </w:pPr>
            <w:r w:rsidRPr="00E57649">
              <w:rPr>
                <w:color w:val="171717" w:themeColor="background2" w:themeShade="1A"/>
                <w:lang w:val="uk-UA"/>
              </w:rPr>
              <w:lastRenderedPageBreak/>
              <w:t>Методика проведення сучасних уроків зарубіжної літератури на старшому етапі в ЗСО</w:t>
            </w:r>
          </w:p>
        </w:tc>
        <w:tc>
          <w:tcPr>
            <w:tcW w:w="5414" w:type="dxa"/>
          </w:tcPr>
          <w:p w:rsidR="007D3C2C" w:rsidRPr="000A7F6F" w:rsidRDefault="000A7F6F" w:rsidP="002F3E86">
            <w:pPr>
              <w:numPr>
                <w:ilvl w:val="0"/>
                <w:numId w:val="18"/>
              </w:numPr>
              <w:shd w:val="clear" w:color="auto" w:fill="FFFFFF"/>
              <w:autoSpaceDE w:val="0"/>
              <w:autoSpaceDN w:val="0"/>
              <w:adjustRightInd w:val="0"/>
              <w:jc w:val="both"/>
              <w:rPr>
                <w:color w:val="000000"/>
                <w:lang w:val="uk-UA"/>
              </w:rPr>
            </w:pPr>
            <w:r w:rsidRPr="000A7F6F">
              <w:rPr>
                <w:color w:val="171717" w:themeColor="background2" w:themeShade="1A"/>
                <w:lang w:val="uk-UA"/>
              </w:rPr>
              <w:t xml:space="preserve"> </w:t>
            </w:r>
            <w:r w:rsidR="007D3C2C" w:rsidRPr="000A7F6F">
              <w:rPr>
                <w:color w:val="000000"/>
                <w:lang w:val="uk-UA"/>
              </w:rPr>
              <w:t>Проблема типології уроків літератури.</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Роль і місце лекції у шкільному курсі.</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Основні вимоги до лекції.</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Методика проведення лекцій із зарубіжної літератури у старших класах.</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Основні вимоги до семінарських занять.</w:t>
            </w:r>
          </w:p>
          <w:p w:rsidR="007D3C2C" w:rsidRPr="007D3C2C" w:rsidRDefault="007D3C2C" w:rsidP="007D3C2C">
            <w:pPr>
              <w:jc w:val="both"/>
              <w:rPr>
                <w:color w:val="171717" w:themeColor="background2" w:themeShade="1A"/>
                <w:lang w:val="uk-UA"/>
              </w:rPr>
            </w:pPr>
            <w:r w:rsidRPr="000A7F6F">
              <w:rPr>
                <w:color w:val="171717" w:themeColor="background2" w:themeShade="1A"/>
                <w:lang w:val="uk-UA"/>
              </w:rPr>
              <w:t xml:space="preserve">Підготовка викладача та студентів до </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проведення семінарського заняття.</w:t>
            </w:r>
          </w:p>
          <w:p w:rsidR="000B3841" w:rsidRPr="007D3C2C" w:rsidRDefault="007D3C2C" w:rsidP="007D3C2C">
            <w:pPr>
              <w:pStyle w:val="a3"/>
              <w:ind w:left="0"/>
              <w:jc w:val="both"/>
              <w:rPr>
                <w:color w:val="171717" w:themeColor="background2" w:themeShade="1A"/>
              </w:rPr>
            </w:pPr>
            <w:r w:rsidRPr="000A7F6F">
              <w:rPr>
                <w:color w:val="171717" w:themeColor="background2" w:themeShade="1A"/>
                <w:lang w:val="uk-UA"/>
              </w:rPr>
              <w:t>Методи перевірки знань, умінь і навичок учнів на семінарському занятті з зарубіжної літератури</w:t>
            </w:r>
          </w:p>
        </w:tc>
      </w:tr>
      <w:tr w:rsidR="000B3841" w:rsidRPr="003664C6" w:rsidTr="00B123E4">
        <w:trPr>
          <w:trHeight w:val="335"/>
        </w:trPr>
        <w:tc>
          <w:tcPr>
            <w:tcW w:w="4792" w:type="dxa"/>
            <w:tcMar>
              <w:top w:w="100" w:type="dxa"/>
              <w:left w:w="100" w:type="dxa"/>
              <w:bottom w:w="100" w:type="dxa"/>
              <w:right w:w="100" w:type="dxa"/>
            </w:tcMar>
          </w:tcPr>
          <w:p w:rsidR="007D3C2C" w:rsidRPr="000A7F6F" w:rsidRDefault="007D3C2C" w:rsidP="007D3C2C">
            <w:pPr>
              <w:pStyle w:val="20"/>
              <w:tabs>
                <w:tab w:val="left" w:pos="708"/>
              </w:tabs>
              <w:spacing w:after="0" w:line="240" w:lineRule="auto"/>
              <w:jc w:val="both"/>
              <w:rPr>
                <w:color w:val="171717" w:themeColor="background2" w:themeShade="1A"/>
                <w:lang w:val="uk-UA"/>
              </w:rPr>
            </w:pPr>
            <w:r>
              <w:rPr>
                <w:bCs/>
                <w:color w:val="171717" w:themeColor="background2" w:themeShade="1A"/>
                <w:lang w:val="uk-UA"/>
              </w:rPr>
              <w:t>П</w:t>
            </w:r>
            <w:r w:rsidRPr="000A7F6F">
              <w:rPr>
                <w:bCs/>
                <w:color w:val="171717" w:themeColor="background2" w:themeShade="1A"/>
              </w:rPr>
              <w:t>роблемн</w:t>
            </w:r>
            <w:r>
              <w:rPr>
                <w:bCs/>
                <w:color w:val="171717" w:themeColor="background2" w:themeShade="1A"/>
                <w:lang w:val="uk-UA"/>
              </w:rPr>
              <w:t>е</w:t>
            </w:r>
            <w:r w:rsidRPr="000A7F6F">
              <w:rPr>
                <w:bCs/>
                <w:color w:val="171717" w:themeColor="background2" w:themeShade="1A"/>
              </w:rPr>
              <w:t xml:space="preserve"> навчання </w:t>
            </w:r>
            <w:r>
              <w:rPr>
                <w:bCs/>
                <w:color w:val="171717" w:themeColor="background2" w:themeShade="1A"/>
                <w:lang w:val="uk-UA"/>
              </w:rPr>
              <w:t>на уроках зарубіжної літератури у старших класах</w:t>
            </w:r>
          </w:p>
          <w:p w:rsidR="000B3841" w:rsidRPr="007D3C2C" w:rsidRDefault="000B3841" w:rsidP="007D3C2C">
            <w:pPr>
              <w:pStyle w:val="ab"/>
              <w:spacing w:after="0" w:line="240" w:lineRule="auto"/>
              <w:ind w:firstLine="570"/>
              <w:jc w:val="both"/>
              <w:rPr>
                <w:bCs/>
                <w:color w:val="1D1B11"/>
              </w:rPr>
            </w:pPr>
          </w:p>
        </w:tc>
        <w:tc>
          <w:tcPr>
            <w:tcW w:w="5414" w:type="dxa"/>
          </w:tcPr>
          <w:p w:rsidR="007D3C2C" w:rsidRPr="000A7F6F" w:rsidRDefault="007D3C2C" w:rsidP="007D3C2C">
            <w:pPr>
              <w:pStyle w:val="ab"/>
              <w:spacing w:after="0" w:line="240" w:lineRule="auto"/>
              <w:jc w:val="both"/>
              <w:rPr>
                <w:color w:val="171717" w:themeColor="background2" w:themeShade="1A"/>
                <w:sz w:val="24"/>
                <w:szCs w:val="24"/>
              </w:rPr>
            </w:pPr>
            <w:r w:rsidRPr="000A7F6F">
              <w:rPr>
                <w:color w:val="171717" w:themeColor="background2" w:themeShade="1A"/>
                <w:sz w:val="24"/>
                <w:szCs w:val="24"/>
                <w:lang w:val="uk-UA"/>
              </w:rPr>
              <w:t>1.</w:t>
            </w:r>
            <w:r w:rsidRPr="000A7F6F">
              <w:rPr>
                <w:color w:val="171717" w:themeColor="background2" w:themeShade="1A"/>
                <w:sz w:val="24"/>
                <w:szCs w:val="24"/>
              </w:rPr>
              <w:t xml:space="preserve">Сутність проблемного навчання. </w:t>
            </w:r>
          </w:p>
          <w:p w:rsidR="007D3C2C" w:rsidRPr="000A7F6F" w:rsidRDefault="007D3C2C" w:rsidP="007D3C2C">
            <w:pPr>
              <w:pStyle w:val="ab"/>
              <w:spacing w:after="0" w:line="240" w:lineRule="auto"/>
              <w:jc w:val="both"/>
              <w:rPr>
                <w:color w:val="171717" w:themeColor="background2" w:themeShade="1A"/>
                <w:sz w:val="24"/>
                <w:szCs w:val="24"/>
              </w:rPr>
            </w:pPr>
            <w:r w:rsidRPr="000A7F6F">
              <w:rPr>
                <w:color w:val="171717" w:themeColor="background2" w:themeShade="1A"/>
                <w:sz w:val="24"/>
                <w:szCs w:val="24"/>
                <w:lang w:val="uk-UA"/>
              </w:rPr>
              <w:t>2.</w:t>
            </w:r>
            <w:r w:rsidRPr="000A7F6F">
              <w:rPr>
                <w:color w:val="171717" w:themeColor="background2" w:themeShade="1A"/>
                <w:sz w:val="24"/>
                <w:szCs w:val="24"/>
              </w:rPr>
              <w:t>Функції проблемного навчання в процесі вивчення літератури.</w:t>
            </w:r>
          </w:p>
          <w:p w:rsidR="007D3C2C" w:rsidRPr="000A7F6F" w:rsidRDefault="007D3C2C" w:rsidP="007D3C2C">
            <w:pPr>
              <w:pStyle w:val="a3"/>
              <w:ind w:left="0"/>
              <w:jc w:val="both"/>
              <w:rPr>
                <w:color w:val="171717" w:themeColor="background2" w:themeShade="1A"/>
              </w:rPr>
            </w:pPr>
            <w:r w:rsidRPr="000A7F6F">
              <w:rPr>
                <w:color w:val="171717" w:themeColor="background2" w:themeShade="1A"/>
                <w:lang w:val="uk-UA"/>
              </w:rPr>
              <w:t xml:space="preserve">3.Класифікація методів проблемного навчання за. </w:t>
            </w:r>
            <w:r>
              <w:rPr>
                <w:color w:val="171717" w:themeColor="background2" w:themeShade="1A"/>
                <w:lang w:val="uk-UA"/>
              </w:rPr>
              <w:t>І. </w:t>
            </w:r>
            <w:r w:rsidRPr="000A7F6F">
              <w:rPr>
                <w:color w:val="171717" w:themeColor="background2" w:themeShade="1A"/>
                <w:lang w:val="uk-UA"/>
              </w:rPr>
              <w:t>Лернером.</w:t>
            </w:r>
          </w:p>
          <w:p w:rsidR="007D3C2C" w:rsidRPr="000A7F6F" w:rsidRDefault="007D3C2C" w:rsidP="007D3C2C">
            <w:pPr>
              <w:pStyle w:val="a3"/>
              <w:ind w:left="0"/>
              <w:jc w:val="both"/>
              <w:rPr>
                <w:color w:val="171717" w:themeColor="background2" w:themeShade="1A"/>
              </w:rPr>
            </w:pPr>
            <w:r w:rsidRPr="000A7F6F">
              <w:rPr>
                <w:color w:val="171717" w:themeColor="background2" w:themeShade="1A"/>
                <w:lang w:val="uk-UA"/>
              </w:rPr>
              <w:t>4.Метод випадків і ситуацій.</w:t>
            </w:r>
          </w:p>
          <w:p w:rsidR="000B3841" w:rsidRPr="007D3C2C" w:rsidRDefault="007D3C2C" w:rsidP="007D3C2C">
            <w:pPr>
              <w:jc w:val="both"/>
              <w:rPr>
                <w:caps/>
                <w:color w:val="000000"/>
              </w:rPr>
            </w:pPr>
            <w:r w:rsidRPr="007D3C2C">
              <w:rPr>
                <w:color w:val="171717" w:themeColor="background2" w:themeShade="1A"/>
                <w:lang w:val="uk-UA"/>
              </w:rPr>
              <w:t>5.Пошукові методи навчання.</w:t>
            </w:r>
          </w:p>
        </w:tc>
      </w:tr>
      <w:tr w:rsidR="000B3841" w:rsidRPr="003664C6" w:rsidTr="00B123E4">
        <w:trPr>
          <w:trHeight w:val="335"/>
        </w:trPr>
        <w:tc>
          <w:tcPr>
            <w:tcW w:w="4792" w:type="dxa"/>
            <w:tcMar>
              <w:top w:w="100" w:type="dxa"/>
              <w:left w:w="100" w:type="dxa"/>
              <w:bottom w:w="100" w:type="dxa"/>
              <w:right w:w="100" w:type="dxa"/>
            </w:tcMar>
          </w:tcPr>
          <w:p w:rsidR="007D3C2C" w:rsidRPr="007D3C2C" w:rsidRDefault="007D3C2C" w:rsidP="007D3C2C">
            <w:pPr>
              <w:pStyle w:val="ab"/>
              <w:spacing w:after="0" w:line="240" w:lineRule="auto"/>
              <w:ind w:firstLine="570"/>
              <w:jc w:val="both"/>
              <w:rPr>
                <w:bCs/>
                <w:color w:val="171717" w:themeColor="background2" w:themeShade="1A"/>
                <w:sz w:val="24"/>
                <w:szCs w:val="24"/>
                <w:lang w:val="uk-UA"/>
              </w:rPr>
            </w:pPr>
            <w:r w:rsidRPr="007D3C2C">
              <w:rPr>
                <w:bCs/>
                <w:color w:val="171717" w:themeColor="background2" w:themeShade="1A"/>
                <w:sz w:val="24"/>
                <w:szCs w:val="24"/>
                <w:lang w:val="uk-UA"/>
              </w:rPr>
              <w:t>Шляхи аналізу художнього твору у старших класах</w:t>
            </w:r>
          </w:p>
          <w:p w:rsidR="000B3841" w:rsidRPr="003664C6" w:rsidRDefault="000B3841" w:rsidP="00B123E4">
            <w:pPr>
              <w:snapToGrid w:val="0"/>
              <w:rPr>
                <w:bCs/>
                <w:color w:val="1D1B11"/>
                <w:lang w:val="uk-UA"/>
              </w:rPr>
            </w:pPr>
          </w:p>
        </w:tc>
        <w:tc>
          <w:tcPr>
            <w:tcW w:w="5414" w:type="dxa"/>
            <w:vAlign w:val="center"/>
          </w:tcPr>
          <w:p w:rsidR="007D3C2C" w:rsidRPr="007D3C2C" w:rsidRDefault="007D3C2C" w:rsidP="002F3E86">
            <w:pPr>
              <w:pStyle w:val="a7"/>
              <w:numPr>
                <w:ilvl w:val="0"/>
                <w:numId w:val="8"/>
              </w:numPr>
              <w:shd w:val="clear" w:color="auto" w:fill="FFFFFF"/>
              <w:spacing w:before="0" w:beforeAutospacing="0" w:after="0" w:afterAutospacing="0"/>
              <w:jc w:val="both"/>
              <w:rPr>
                <w:color w:val="171717" w:themeColor="background2" w:themeShade="1A"/>
                <w:lang w:val="uk-UA"/>
              </w:rPr>
            </w:pPr>
            <w:r w:rsidRPr="007D3C2C">
              <w:rPr>
                <w:color w:val="171717" w:themeColor="background2" w:themeShade="1A"/>
                <w:lang w:val="uk-UA"/>
              </w:rPr>
              <w:t>А</w:t>
            </w:r>
            <w:r w:rsidRPr="007D3C2C">
              <w:rPr>
                <w:color w:val="171717" w:themeColor="background2" w:themeShade="1A"/>
              </w:rPr>
              <w:t>спекти:аналізу художнього твору</w:t>
            </w:r>
            <w:r w:rsidRPr="007D3C2C">
              <w:rPr>
                <w:color w:val="171717" w:themeColor="background2" w:themeShade="1A"/>
                <w:lang w:val="uk-UA"/>
              </w:rPr>
              <w:t>.</w:t>
            </w:r>
          </w:p>
          <w:p w:rsidR="007D3C2C" w:rsidRPr="007D3C2C" w:rsidRDefault="007D3C2C" w:rsidP="002F3E86">
            <w:pPr>
              <w:pStyle w:val="a7"/>
              <w:numPr>
                <w:ilvl w:val="0"/>
                <w:numId w:val="8"/>
              </w:numPr>
              <w:shd w:val="clear" w:color="auto" w:fill="FFFFFF"/>
              <w:spacing w:before="0" w:beforeAutospacing="0" w:after="0" w:afterAutospacing="0"/>
              <w:jc w:val="both"/>
              <w:rPr>
                <w:b/>
                <w:color w:val="171717" w:themeColor="background2" w:themeShade="1A"/>
                <w:lang w:val="uk-UA"/>
              </w:rPr>
            </w:pPr>
            <w:r w:rsidRPr="007D3C2C">
              <w:rPr>
                <w:color w:val="171717" w:themeColor="background2" w:themeShade="1A"/>
                <w:lang w:val="uk-UA"/>
              </w:rPr>
              <w:t>Принципи, шляхи аналізу художнього тексту.</w:t>
            </w:r>
          </w:p>
          <w:p w:rsidR="007D3C2C" w:rsidRPr="007D3C2C" w:rsidRDefault="007D3C2C" w:rsidP="007D3C2C">
            <w:pPr>
              <w:snapToGrid w:val="0"/>
              <w:jc w:val="both"/>
              <w:rPr>
                <w:color w:val="171717" w:themeColor="background2" w:themeShade="1A"/>
                <w:lang w:val="uk-UA"/>
              </w:rPr>
            </w:pPr>
            <w:r w:rsidRPr="007D3C2C">
              <w:rPr>
                <w:color w:val="171717" w:themeColor="background2" w:themeShade="1A"/>
                <w:lang w:val="uk-UA"/>
              </w:rPr>
              <w:t>а) цілісний шлях аналізу.</w:t>
            </w:r>
          </w:p>
          <w:p w:rsidR="007D3C2C" w:rsidRPr="00913873" w:rsidRDefault="007D3C2C" w:rsidP="00913873">
            <w:pPr>
              <w:shd w:val="clear" w:color="auto" w:fill="FFFFFF"/>
              <w:jc w:val="both"/>
              <w:rPr>
                <w:color w:val="171717" w:themeColor="background2" w:themeShade="1A"/>
              </w:rPr>
            </w:pPr>
            <w:r w:rsidRPr="00913873">
              <w:rPr>
                <w:color w:val="171717" w:themeColor="background2" w:themeShade="1A"/>
                <w:lang w:val="uk-UA"/>
              </w:rPr>
              <w:t xml:space="preserve">б) пообразний </w:t>
            </w:r>
            <w:r w:rsidR="00DF5787" w:rsidRPr="00913873">
              <w:rPr>
                <w:color w:val="171717" w:themeColor="background2" w:themeShade="1A"/>
              </w:rPr>
              <w:t xml:space="preserve"> </w:t>
            </w:r>
            <w:r w:rsidRPr="00913873">
              <w:rPr>
                <w:color w:val="171717" w:themeColor="background2" w:themeShade="1A"/>
                <w:lang w:val="uk-UA"/>
              </w:rPr>
              <w:t>шлях аналізу твору.</w:t>
            </w:r>
          </w:p>
          <w:p w:rsidR="007D3C2C" w:rsidRPr="007D3C2C" w:rsidRDefault="007D3C2C" w:rsidP="007D3C2C">
            <w:pPr>
              <w:snapToGrid w:val="0"/>
              <w:jc w:val="both"/>
              <w:rPr>
                <w:color w:val="171717" w:themeColor="background2" w:themeShade="1A"/>
                <w:lang w:val="uk-UA"/>
              </w:rPr>
            </w:pPr>
            <w:r w:rsidRPr="007D3C2C">
              <w:rPr>
                <w:color w:val="171717" w:themeColor="background2" w:themeShade="1A"/>
                <w:lang w:val="uk-UA"/>
              </w:rPr>
              <w:t>в) проблемно-тематичний шлях аналізу твору.</w:t>
            </w:r>
          </w:p>
          <w:p w:rsidR="007D3C2C" w:rsidRPr="007D3C2C" w:rsidRDefault="00913873" w:rsidP="007D3C2C">
            <w:pPr>
              <w:snapToGrid w:val="0"/>
              <w:jc w:val="both"/>
              <w:rPr>
                <w:color w:val="171717" w:themeColor="background2" w:themeShade="1A"/>
                <w:lang w:val="uk-UA"/>
              </w:rPr>
            </w:pPr>
            <w:r>
              <w:rPr>
                <w:color w:val="171717" w:themeColor="background2" w:themeShade="1A"/>
                <w:lang w:val="uk-UA"/>
              </w:rPr>
              <w:t>г) .</w:t>
            </w:r>
            <w:r w:rsidR="007D3C2C" w:rsidRPr="007D3C2C">
              <w:rPr>
                <w:color w:val="171717" w:themeColor="background2" w:themeShade="1A"/>
                <w:lang w:val="uk-UA"/>
              </w:rPr>
              <w:t>композиційний шлях аналізу художнього тексту.</w:t>
            </w:r>
          </w:p>
          <w:p w:rsidR="000B3841" w:rsidRPr="003664C6" w:rsidRDefault="007D3C2C" w:rsidP="00913873">
            <w:pPr>
              <w:tabs>
                <w:tab w:val="num" w:pos="360"/>
              </w:tabs>
              <w:rPr>
                <w:kern w:val="24"/>
              </w:rPr>
            </w:pPr>
            <w:r w:rsidRPr="007D3C2C">
              <w:rPr>
                <w:color w:val="171717" w:themeColor="background2" w:themeShade="1A"/>
                <w:lang w:val="uk-UA"/>
              </w:rPr>
              <w:t>д) комплексний шлях аналізу</w:t>
            </w:r>
          </w:p>
        </w:tc>
      </w:tr>
      <w:tr w:rsidR="000B3841" w:rsidRPr="003664C6" w:rsidTr="00B123E4">
        <w:trPr>
          <w:trHeight w:val="335"/>
        </w:trPr>
        <w:tc>
          <w:tcPr>
            <w:tcW w:w="4792" w:type="dxa"/>
            <w:tcMar>
              <w:top w:w="100" w:type="dxa"/>
              <w:left w:w="100" w:type="dxa"/>
              <w:bottom w:w="100" w:type="dxa"/>
              <w:right w:w="100" w:type="dxa"/>
            </w:tcMar>
          </w:tcPr>
          <w:p w:rsidR="00913873" w:rsidRPr="00913873" w:rsidRDefault="00913873" w:rsidP="00913873">
            <w:pPr>
              <w:ind w:firstLine="709"/>
              <w:jc w:val="both"/>
              <w:rPr>
                <w:color w:val="171717" w:themeColor="background2" w:themeShade="1A"/>
                <w:lang w:val="uk-UA"/>
              </w:rPr>
            </w:pPr>
            <w:r w:rsidRPr="00913873">
              <w:rPr>
                <w:bCs/>
                <w:color w:val="171717" w:themeColor="background2" w:themeShade="1A"/>
                <w:lang w:val="uk-UA"/>
              </w:rPr>
              <w:t xml:space="preserve">Особливості роботи над вивченням літературного твору </w:t>
            </w:r>
            <w:r w:rsidRPr="00913873">
              <w:rPr>
                <w:color w:val="171717" w:themeColor="background2" w:themeShade="1A"/>
                <w:lang w:val="uk-UA"/>
              </w:rPr>
              <w:t xml:space="preserve">на старшому етапі в закладах середньої освіти. </w:t>
            </w:r>
            <w:r w:rsidRPr="00913873">
              <w:rPr>
                <w:bCs/>
                <w:color w:val="171717" w:themeColor="background2" w:themeShade="1A"/>
                <w:lang w:val="uk-UA"/>
              </w:rPr>
              <w:t>Епічні твори</w:t>
            </w:r>
          </w:p>
          <w:p w:rsidR="00913873" w:rsidRPr="000B3841" w:rsidRDefault="00913873" w:rsidP="00913873">
            <w:pPr>
              <w:jc w:val="both"/>
              <w:rPr>
                <w:rStyle w:val="FontStyle13"/>
                <w:color w:val="171717" w:themeColor="background2" w:themeShade="1A"/>
                <w:sz w:val="24"/>
                <w:szCs w:val="24"/>
                <w:lang w:val="uk-UA" w:eastAsia="uk-UA"/>
              </w:rPr>
            </w:pPr>
          </w:p>
          <w:p w:rsidR="000B3841" w:rsidRPr="00DF5787" w:rsidRDefault="000B3841" w:rsidP="00073D05">
            <w:pPr>
              <w:pStyle w:val="11"/>
              <w:spacing w:line="240" w:lineRule="auto"/>
              <w:jc w:val="center"/>
              <w:rPr>
                <w:lang w:val="uk-UA"/>
              </w:rPr>
            </w:pPr>
          </w:p>
        </w:tc>
        <w:tc>
          <w:tcPr>
            <w:tcW w:w="5414" w:type="dxa"/>
            <w:vAlign w:val="center"/>
          </w:tcPr>
          <w:p w:rsidR="00913873" w:rsidRPr="00571093" w:rsidRDefault="00DF5787" w:rsidP="00913873">
            <w:pPr>
              <w:pStyle w:val="ab"/>
              <w:numPr>
                <w:ilvl w:val="0"/>
                <w:numId w:val="33"/>
              </w:numPr>
              <w:spacing w:after="0" w:line="240" w:lineRule="auto"/>
              <w:ind w:left="0" w:firstLine="570"/>
              <w:jc w:val="both"/>
              <w:rPr>
                <w:color w:val="171717" w:themeColor="background2" w:themeShade="1A"/>
                <w:sz w:val="24"/>
                <w:szCs w:val="24"/>
              </w:rPr>
            </w:pPr>
            <w:r w:rsidRPr="00DF5787">
              <w:rPr>
                <w:color w:val="171717" w:themeColor="background2" w:themeShade="1A"/>
              </w:rPr>
              <w:t xml:space="preserve"> </w:t>
            </w:r>
            <w:r w:rsidR="00913873" w:rsidRPr="00571093">
              <w:rPr>
                <w:color w:val="171717" w:themeColor="background2" w:themeShade="1A"/>
              </w:rPr>
              <w:t xml:space="preserve"> </w:t>
            </w:r>
            <w:r w:rsidR="00913873" w:rsidRPr="00571093">
              <w:rPr>
                <w:color w:val="171717" w:themeColor="background2" w:themeShade="1A"/>
                <w:sz w:val="24"/>
                <w:szCs w:val="24"/>
              </w:rPr>
              <w:t xml:space="preserve">Особливості вивчення </w:t>
            </w:r>
            <w:proofErr w:type="gramStart"/>
            <w:r w:rsidR="00913873" w:rsidRPr="00571093">
              <w:rPr>
                <w:color w:val="171717" w:themeColor="background2" w:themeShade="1A"/>
                <w:sz w:val="24"/>
                <w:szCs w:val="24"/>
              </w:rPr>
              <w:t>еп</w:t>
            </w:r>
            <w:proofErr w:type="gramEnd"/>
            <w:r w:rsidR="00913873" w:rsidRPr="00571093">
              <w:rPr>
                <w:color w:val="171717" w:themeColor="background2" w:themeShade="1A"/>
                <w:sz w:val="24"/>
                <w:szCs w:val="24"/>
              </w:rPr>
              <w:t>ічних творів.</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 xml:space="preserve">Види робіт </w:t>
            </w:r>
            <w:proofErr w:type="gramStart"/>
            <w:r w:rsidRPr="00571093">
              <w:rPr>
                <w:color w:val="171717" w:themeColor="background2" w:themeShade="1A"/>
                <w:sz w:val="24"/>
                <w:szCs w:val="24"/>
              </w:rPr>
              <w:t>п</w:t>
            </w:r>
            <w:proofErr w:type="gramEnd"/>
            <w:r w:rsidRPr="00571093">
              <w:rPr>
                <w:color w:val="171717" w:themeColor="background2" w:themeShade="1A"/>
                <w:sz w:val="24"/>
                <w:szCs w:val="24"/>
              </w:rPr>
              <w:t>ід час вивчення епічних творів.</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 xml:space="preserve">Аналіз </w:t>
            </w:r>
            <w:proofErr w:type="gramStart"/>
            <w:r w:rsidRPr="00571093">
              <w:rPr>
                <w:color w:val="171717" w:themeColor="background2" w:themeShade="1A"/>
                <w:sz w:val="24"/>
                <w:szCs w:val="24"/>
              </w:rPr>
              <w:t>еп</w:t>
            </w:r>
            <w:proofErr w:type="gramEnd"/>
            <w:r w:rsidRPr="00571093">
              <w:rPr>
                <w:color w:val="171717" w:themeColor="background2" w:themeShade="1A"/>
                <w:sz w:val="24"/>
                <w:szCs w:val="24"/>
              </w:rPr>
              <w:t xml:space="preserve">ічних творів: </w:t>
            </w:r>
          </w:p>
          <w:p w:rsidR="00913873" w:rsidRPr="00571093" w:rsidRDefault="00913873" w:rsidP="00913873">
            <w:pPr>
              <w:pStyle w:val="ab"/>
              <w:spacing w:after="0" w:line="240" w:lineRule="auto"/>
              <w:ind w:firstLine="570"/>
              <w:jc w:val="both"/>
              <w:rPr>
                <w:color w:val="171717" w:themeColor="background2" w:themeShade="1A"/>
                <w:sz w:val="24"/>
                <w:szCs w:val="24"/>
              </w:rPr>
            </w:pP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rPr>
              <w:t xml:space="preserve">а) </w:t>
            </w:r>
            <w:proofErr w:type="gramStart"/>
            <w:r w:rsidRPr="00571093">
              <w:rPr>
                <w:color w:val="171717" w:themeColor="background2" w:themeShade="1A"/>
                <w:sz w:val="24"/>
                <w:szCs w:val="24"/>
              </w:rPr>
              <w:t>посл</w:t>
            </w:r>
            <w:proofErr w:type="gramEnd"/>
            <w:r w:rsidRPr="00571093">
              <w:rPr>
                <w:color w:val="171717" w:themeColor="background2" w:themeShade="1A"/>
                <w:sz w:val="24"/>
                <w:szCs w:val="24"/>
              </w:rPr>
              <w:t>ідовний / цілісний;</w:t>
            </w:r>
          </w:p>
          <w:p w:rsidR="00913873" w:rsidRPr="00571093" w:rsidRDefault="00913873" w:rsidP="00913873">
            <w:pPr>
              <w:pStyle w:val="ab"/>
              <w:spacing w:after="0" w:line="240" w:lineRule="auto"/>
              <w:ind w:firstLine="570"/>
              <w:jc w:val="both"/>
              <w:rPr>
                <w:color w:val="171717" w:themeColor="background2" w:themeShade="1A"/>
                <w:sz w:val="24"/>
                <w:szCs w:val="24"/>
              </w:rPr>
            </w:pP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rPr>
              <w:t>б) пообразний</w:t>
            </w:r>
            <w:r w:rsidRPr="00571093">
              <w:rPr>
                <w:color w:val="171717" w:themeColor="background2" w:themeShade="1A"/>
                <w:sz w:val="24"/>
                <w:szCs w:val="24"/>
                <w:lang w:val="uk-UA"/>
              </w:rPr>
              <w:t>,</w:t>
            </w:r>
            <w:r w:rsidRPr="00571093">
              <w:rPr>
                <w:color w:val="171717" w:themeColor="background2" w:themeShade="1A"/>
                <w:sz w:val="24"/>
                <w:szCs w:val="24"/>
              </w:rPr>
              <w:t xml:space="preserve"> проблемно-тематичний;</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 xml:space="preserve">Методичні рекомендації щодо проведення </w:t>
            </w:r>
            <w:r w:rsidRPr="00571093">
              <w:rPr>
                <w:color w:val="171717" w:themeColor="background2" w:themeShade="1A"/>
                <w:sz w:val="24"/>
                <w:szCs w:val="24"/>
                <w:lang w:val="uk-UA"/>
              </w:rPr>
              <w:t xml:space="preserve">семінарських занять щодо </w:t>
            </w:r>
            <w:r w:rsidRPr="00571093">
              <w:rPr>
                <w:color w:val="171717" w:themeColor="background2" w:themeShade="1A"/>
                <w:sz w:val="24"/>
                <w:szCs w:val="24"/>
              </w:rPr>
              <w:t xml:space="preserve">вивчення </w:t>
            </w:r>
            <w:proofErr w:type="gramStart"/>
            <w:r w:rsidRPr="00571093">
              <w:rPr>
                <w:color w:val="171717" w:themeColor="background2" w:themeShade="1A"/>
                <w:sz w:val="24"/>
                <w:szCs w:val="24"/>
              </w:rPr>
              <w:t>еп</w:t>
            </w:r>
            <w:proofErr w:type="gramEnd"/>
            <w:r w:rsidRPr="00571093">
              <w:rPr>
                <w:color w:val="171717" w:themeColor="background2" w:themeShade="1A"/>
                <w:sz w:val="24"/>
                <w:szCs w:val="24"/>
              </w:rPr>
              <w:t>ічних творів.</w:t>
            </w:r>
          </w:p>
          <w:p w:rsidR="000B3841" w:rsidRPr="00913873" w:rsidRDefault="000B3841" w:rsidP="00913873">
            <w:pPr>
              <w:pStyle w:val="a3"/>
              <w:rPr>
                <w:kern w:val="24"/>
              </w:rPr>
            </w:pPr>
          </w:p>
        </w:tc>
      </w:tr>
    </w:tbl>
    <w:p w:rsidR="00EF264A" w:rsidRPr="003664C6" w:rsidRDefault="00EF264A" w:rsidP="007E6C38">
      <w:pPr>
        <w:ind w:firstLine="1713"/>
        <w:jc w:val="right"/>
        <w:rPr>
          <w:lang w:val="uk-UA"/>
        </w:rPr>
      </w:pPr>
    </w:p>
    <w:p w:rsidR="00DF5787" w:rsidRDefault="00DF5787" w:rsidP="004E276B">
      <w:pPr>
        <w:rPr>
          <w:b/>
          <w:caps/>
          <w:color w:val="000000"/>
          <w:lang w:val="uk-UA"/>
        </w:rPr>
      </w:pPr>
    </w:p>
    <w:p w:rsidR="00EF264A" w:rsidRPr="003664C6" w:rsidRDefault="00EF264A" w:rsidP="007E6C38">
      <w:pPr>
        <w:jc w:val="center"/>
        <w:rPr>
          <w:b/>
          <w:caps/>
          <w:color w:val="000000"/>
        </w:rPr>
      </w:pPr>
      <w:r w:rsidRPr="003664C6">
        <w:rPr>
          <w:b/>
          <w:caps/>
          <w:color w:val="000000"/>
        </w:rPr>
        <w:t>7.4 СТРУКТУРА курсу (теми для самостійного опрацювання)</w:t>
      </w:r>
    </w:p>
    <w:p w:rsidR="00EF264A" w:rsidRPr="003664C6" w:rsidRDefault="00EF264A" w:rsidP="007E6C38">
      <w:pPr>
        <w:jc w:val="center"/>
        <w:rPr>
          <w:b/>
          <w:caps/>
          <w:color w:val="000000"/>
        </w:rPr>
      </w:pPr>
    </w:p>
    <w:tbl>
      <w:tblPr>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4"/>
        <w:gridCol w:w="6662"/>
      </w:tblGrid>
      <w:tr w:rsidR="00EF264A" w:rsidRPr="003664C6" w:rsidTr="00DC2592">
        <w:trPr>
          <w:trHeight w:val="335"/>
        </w:trPr>
        <w:tc>
          <w:tcPr>
            <w:tcW w:w="3544"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EF264A" w:rsidRPr="003664C6" w:rsidRDefault="00EF264A" w:rsidP="007E6C38">
            <w:pPr>
              <w:jc w:val="center"/>
              <w:rPr>
                <w:b/>
                <w:caps/>
                <w:color w:val="000000"/>
              </w:rPr>
            </w:pPr>
            <w:r w:rsidRPr="003664C6">
              <w:rPr>
                <w:b/>
                <w:color w:val="000000"/>
              </w:rPr>
              <w:t>Тема для самостійного опрацювання</w:t>
            </w:r>
          </w:p>
        </w:tc>
        <w:tc>
          <w:tcPr>
            <w:tcW w:w="6662"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EF264A" w:rsidRPr="003664C6" w:rsidRDefault="00EF264A" w:rsidP="007E6C38">
            <w:pPr>
              <w:jc w:val="center"/>
              <w:rPr>
                <w:b/>
                <w:caps/>
                <w:color w:val="000000"/>
              </w:rPr>
            </w:pPr>
            <w:r w:rsidRPr="003664C6">
              <w:rPr>
                <w:b/>
                <w:color w:val="000000"/>
              </w:rPr>
              <w:t>Змі</w:t>
            </w:r>
            <w:proofErr w:type="gramStart"/>
            <w:r w:rsidRPr="003664C6">
              <w:rPr>
                <w:b/>
                <w:color w:val="000000"/>
              </w:rPr>
              <w:t>ст</w:t>
            </w:r>
            <w:proofErr w:type="gramEnd"/>
            <w:r w:rsidRPr="003664C6">
              <w:rPr>
                <w:b/>
                <w:color w:val="000000"/>
              </w:rPr>
              <w:t xml:space="preserve"> теми</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1005F3" w:rsidP="004C264D">
            <w:pPr>
              <w:pStyle w:val="WW-"/>
              <w:snapToGrid w:val="0"/>
              <w:spacing w:after="0" w:line="100" w:lineRule="atLeast"/>
              <w:jc w:val="both"/>
              <w:rPr>
                <w:color w:val="171717" w:themeColor="background2" w:themeShade="1A"/>
                <w:sz w:val="24"/>
                <w:szCs w:val="24"/>
                <w:lang w:val="uk-UA"/>
              </w:rPr>
            </w:pPr>
            <w:r w:rsidRPr="001005F3">
              <w:rPr>
                <w:color w:val="171717" w:themeColor="background2" w:themeShade="1A"/>
                <w:sz w:val="24"/>
                <w:szCs w:val="24"/>
                <w:lang w:val="uk-UA"/>
              </w:rPr>
              <w:t xml:space="preserve">Предмет, зміст, структура курсу </w:t>
            </w:r>
            <w:r w:rsidRPr="001005F3">
              <w:rPr>
                <w:color w:val="171717" w:themeColor="background2" w:themeShade="1A"/>
                <w:sz w:val="24"/>
                <w:szCs w:val="24"/>
              </w:rPr>
              <w:lastRenderedPageBreak/>
              <w:t>в</w:t>
            </w:r>
            <w:r w:rsidRPr="001005F3">
              <w:rPr>
                <w:color w:val="171717" w:themeColor="background2" w:themeShade="1A"/>
                <w:sz w:val="24"/>
                <w:szCs w:val="24"/>
                <w:lang w:val="uk-UA"/>
              </w:rPr>
              <w:t xml:space="preserve"> професійній парадигмі викладача</w:t>
            </w:r>
          </w:p>
          <w:p w:rsidR="001005F3" w:rsidRPr="001005F3" w:rsidRDefault="001005F3" w:rsidP="001005F3">
            <w:pPr>
              <w:pStyle w:val="a8"/>
              <w:tabs>
                <w:tab w:val="left" w:pos="708"/>
              </w:tabs>
              <w:suppressAutoHyphens/>
              <w:spacing w:after="0"/>
              <w:ind w:left="570"/>
              <w:jc w:val="both"/>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lastRenderedPageBreak/>
              <w:t>М</w:t>
            </w:r>
            <w:r w:rsidRPr="001005F3">
              <w:rPr>
                <w:color w:val="171717" w:themeColor="background2" w:themeShade="1A"/>
              </w:rPr>
              <w:t>етодик</w:t>
            </w:r>
            <w:r w:rsidRPr="001005F3">
              <w:rPr>
                <w:color w:val="171717" w:themeColor="background2" w:themeShade="1A"/>
                <w:lang w:val="uk-UA"/>
              </w:rPr>
              <w:t>а</w:t>
            </w:r>
            <w:r w:rsidRPr="001005F3">
              <w:rPr>
                <w:color w:val="171717" w:themeColor="background2" w:themeShade="1A"/>
              </w:rPr>
              <w:t xml:space="preserve"> викладання літератури у </w:t>
            </w:r>
            <w:r>
              <w:rPr>
                <w:color w:val="171717" w:themeColor="background2" w:themeShade="1A"/>
                <w:lang w:val="uk-UA"/>
              </w:rPr>
              <w:t xml:space="preserve">ЗВО </w:t>
            </w:r>
            <w:r w:rsidRPr="001005F3">
              <w:rPr>
                <w:color w:val="171717" w:themeColor="background2" w:themeShade="1A"/>
                <w:lang w:val="uk-UA"/>
              </w:rPr>
              <w:t>як наука</w:t>
            </w:r>
            <w:r w:rsidRPr="001005F3">
              <w:rPr>
                <w:color w:val="171717" w:themeColor="background2" w:themeShade="1A"/>
              </w:rPr>
              <w:t>.</w:t>
            </w:r>
          </w:p>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lastRenderedPageBreak/>
              <w:t>П</w:t>
            </w:r>
            <w:r w:rsidRPr="001005F3">
              <w:rPr>
                <w:color w:val="171717" w:themeColor="background2" w:themeShade="1A"/>
              </w:rPr>
              <w:t>сихологічні основи методики літератури</w:t>
            </w:r>
            <w:r w:rsidRPr="001005F3">
              <w:rPr>
                <w:color w:val="171717" w:themeColor="background2" w:themeShade="1A"/>
                <w:lang w:val="uk-UA"/>
              </w:rPr>
              <w:t>.</w:t>
            </w:r>
          </w:p>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t>П</w:t>
            </w:r>
            <w:r w:rsidRPr="001005F3">
              <w:rPr>
                <w:color w:val="171717" w:themeColor="background2" w:themeShade="1A"/>
              </w:rPr>
              <w:t xml:space="preserve">редмет, об’єкт </w:t>
            </w:r>
            <w:r w:rsidRPr="001005F3">
              <w:rPr>
                <w:color w:val="171717" w:themeColor="background2" w:themeShade="1A"/>
                <w:lang w:val="uk-UA"/>
              </w:rPr>
              <w:t xml:space="preserve">зміст, структура курсу </w:t>
            </w:r>
            <w:r w:rsidRPr="001005F3">
              <w:rPr>
                <w:color w:val="171717" w:themeColor="background2" w:themeShade="1A"/>
              </w:rPr>
              <w:t>в</w:t>
            </w:r>
            <w:r w:rsidRPr="001005F3">
              <w:rPr>
                <w:color w:val="171717" w:themeColor="background2" w:themeShade="1A"/>
                <w:lang w:val="uk-UA"/>
              </w:rPr>
              <w:t xml:space="preserve"> професійній парадигмі викладача</w:t>
            </w:r>
            <w:r w:rsidRPr="001005F3">
              <w:rPr>
                <w:color w:val="171717" w:themeColor="background2" w:themeShade="1A"/>
              </w:rPr>
              <w:t>.</w:t>
            </w:r>
          </w:p>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t>С</w:t>
            </w:r>
            <w:r w:rsidRPr="001005F3">
              <w:rPr>
                <w:color w:val="171717" w:themeColor="background2" w:themeShade="1A"/>
              </w:rPr>
              <w:t xml:space="preserve">кладові методики викладання </w:t>
            </w:r>
            <w:r w:rsidRPr="001005F3">
              <w:rPr>
                <w:color w:val="171717" w:themeColor="background2" w:themeShade="1A"/>
                <w:lang w:val="uk-UA"/>
              </w:rPr>
              <w:t xml:space="preserve">історії </w:t>
            </w:r>
            <w:r w:rsidRPr="001005F3">
              <w:rPr>
                <w:color w:val="171717" w:themeColor="background2" w:themeShade="1A"/>
              </w:rPr>
              <w:t>літератури у</w:t>
            </w:r>
            <w:r>
              <w:rPr>
                <w:color w:val="171717" w:themeColor="background2" w:themeShade="1A"/>
                <w:lang w:val="uk-UA"/>
              </w:rPr>
              <w:t xml:space="preserve"> ЗВО</w:t>
            </w:r>
            <w:r w:rsidRPr="001005F3">
              <w:rPr>
                <w:color w:val="171717" w:themeColor="background2" w:themeShade="1A"/>
              </w:rPr>
              <w:t>.</w:t>
            </w:r>
          </w:p>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t>О</w:t>
            </w:r>
            <w:r w:rsidRPr="001005F3">
              <w:rPr>
                <w:color w:val="171717" w:themeColor="background2" w:themeShade="1A"/>
              </w:rPr>
              <w:t xml:space="preserve">собливості вивчення методики викладання літератури у </w:t>
            </w:r>
            <w:r>
              <w:rPr>
                <w:color w:val="171717" w:themeColor="background2" w:themeShade="1A"/>
                <w:lang w:val="uk-UA"/>
              </w:rPr>
              <w:t>ЗВО.</w:t>
            </w:r>
          </w:p>
          <w:p w:rsidR="001005F3" w:rsidRPr="001005F3" w:rsidRDefault="001005F3" w:rsidP="002F3E86">
            <w:pPr>
              <w:pStyle w:val="a8"/>
              <w:numPr>
                <w:ilvl w:val="0"/>
                <w:numId w:val="20"/>
              </w:numPr>
              <w:tabs>
                <w:tab w:val="left" w:pos="426"/>
                <w:tab w:val="left" w:pos="708"/>
              </w:tabs>
              <w:suppressAutoHyphens/>
              <w:spacing w:after="0"/>
              <w:jc w:val="both"/>
              <w:rPr>
                <w:color w:val="171717" w:themeColor="background2" w:themeShade="1A"/>
              </w:rPr>
            </w:pPr>
            <w:r w:rsidRPr="001005F3">
              <w:rPr>
                <w:color w:val="171717" w:themeColor="background2" w:themeShade="1A"/>
                <w:lang w:val="uk-UA"/>
              </w:rPr>
              <w:t>М</w:t>
            </w:r>
            <w:r w:rsidRPr="001005F3">
              <w:rPr>
                <w:color w:val="171717" w:themeColor="background2" w:themeShade="1A"/>
              </w:rPr>
              <w:t>іжпредметні зв’язки на лекційних, семінарських</w:t>
            </w:r>
            <w:r>
              <w:rPr>
                <w:color w:val="171717" w:themeColor="background2" w:themeShade="1A"/>
              </w:rPr>
              <w:t xml:space="preserve"> заняттях з  історії літератури</w:t>
            </w:r>
            <w:r w:rsidRPr="001005F3">
              <w:rPr>
                <w:color w:val="171717" w:themeColor="background2" w:themeShade="1A"/>
              </w:rPr>
              <w:t>.</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1005F3" w:rsidP="004C264D">
            <w:pPr>
              <w:snapToGrid w:val="0"/>
              <w:rPr>
                <w:color w:val="171717" w:themeColor="background2" w:themeShade="1A"/>
                <w:lang w:val="uk-UA"/>
              </w:rPr>
            </w:pPr>
            <w:r w:rsidRPr="001005F3">
              <w:rPr>
                <w:color w:val="171717" w:themeColor="background2" w:themeShade="1A"/>
                <w:lang w:val="uk-UA"/>
              </w:rPr>
              <w:lastRenderedPageBreak/>
              <w:t xml:space="preserve">НОП у процесі вивчення літератури у ЗОШ. </w:t>
            </w:r>
          </w:p>
          <w:p w:rsidR="001005F3" w:rsidRPr="001005F3" w:rsidRDefault="001005F3" w:rsidP="001005F3">
            <w:pPr>
              <w:pStyle w:val="a8"/>
              <w:tabs>
                <w:tab w:val="left" w:pos="708"/>
              </w:tabs>
              <w:suppressAutoHyphens/>
              <w:spacing w:after="0"/>
              <w:jc w:val="both"/>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8"/>
              <w:numPr>
                <w:ilvl w:val="0"/>
                <w:numId w:val="21"/>
              </w:numPr>
              <w:tabs>
                <w:tab w:val="left" w:pos="708"/>
              </w:tabs>
              <w:suppressAutoHyphens/>
              <w:spacing w:after="0"/>
              <w:jc w:val="both"/>
              <w:rPr>
                <w:color w:val="171717" w:themeColor="background2" w:themeShade="1A"/>
                <w:lang w:val="uk-UA"/>
              </w:rPr>
            </w:pPr>
            <w:r w:rsidRPr="001005F3">
              <w:rPr>
                <w:color w:val="171717" w:themeColor="background2" w:themeShade="1A"/>
                <w:lang w:val="uk-UA"/>
              </w:rPr>
              <w:t>Принципи викладання історії світової літератури у ВНЗ та загальноосвітніх закладах.</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lang w:val="uk-UA"/>
              </w:rPr>
            </w:pPr>
            <w:r w:rsidRPr="001005F3">
              <w:rPr>
                <w:color w:val="171717" w:themeColor="background2" w:themeShade="1A"/>
                <w:lang w:val="uk-UA"/>
              </w:rPr>
              <w:t>Поняття “раціональна організація навчання”.</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rPr>
            </w:pPr>
            <w:r w:rsidRPr="001005F3">
              <w:rPr>
                <w:color w:val="171717" w:themeColor="background2" w:themeShade="1A"/>
                <w:lang w:val="uk-UA"/>
              </w:rPr>
              <w:t>Вимоги, яким має відпов</w:t>
            </w:r>
            <w:r w:rsidRPr="001005F3">
              <w:rPr>
                <w:color w:val="171717" w:themeColor="background2" w:themeShade="1A"/>
              </w:rPr>
              <w:t>ідати педагог.</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rPr>
            </w:pPr>
            <w:r w:rsidRPr="001005F3">
              <w:rPr>
                <w:color w:val="171717" w:themeColor="background2" w:themeShade="1A"/>
                <w:lang w:val="uk-UA"/>
              </w:rPr>
              <w:t>О</w:t>
            </w:r>
            <w:r w:rsidRPr="001005F3">
              <w:rPr>
                <w:color w:val="171717" w:themeColor="background2" w:themeShade="1A"/>
              </w:rPr>
              <w:t>б’єктивні умови виявлення творчості викладача</w:t>
            </w:r>
            <w:r w:rsidRPr="001005F3">
              <w:rPr>
                <w:color w:val="171717" w:themeColor="background2" w:themeShade="1A"/>
                <w:lang w:val="uk-UA"/>
              </w:rPr>
              <w:t>.</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rPr>
            </w:pPr>
            <w:r w:rsidRPr="001005F3">
              <w:rPr>
                <w:color w:val="171717" w:themeColor="background2" w:themeShade="1A"/>
                <w:lang w:val="uk-UA"/>
              </w:rPr>
              <w:t>П</w:t>
            </w:r>
            <w:r w:rsidRPr="001005F3">
              <w:rPr>
                <w:color w:val="171717" w:themeColor="background2" w:themeShade="1A"/>
              </w:rPr>
              <w:t>рофесійні якості вчителя.</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rPr>
            </w:pPr>
            <w:r w:rsidRPr="001005F3">
              <w:rPr>
                <w:color w:val="171717" w:themeColor="background2" w:themeShade="1A"/>
                <w:lang w:val="uk-UA"/>
              </w:rPr>
              <w:t>М</w:t>
            </w:r>
            <w:r w:rsidRPr="001005F3">
              <w:rPr>
                <w:color w:val="171717" w:themeColor="background2" w:themeShade="1A"/>
              </w:rPr>
              <w:t>ісце у структурі діяльності педагога доб</w:t>
            </w:r>
            <w:r w:rsidRPr="001005F3">
              <w:rPr>
                <w:color w:val="171717" w:themeColor="background2" w:themeShade="1A"/>
                <w:lang w:val="uk-UA"/>
              </w:rPr>
              <w:t>о</w:t>
            </w:r>
            <w:r w:rsidRPr="001005F3">
              <w:rPr>
                <w:color w:val="171717" w:themeColor="background2" w:themeShade="1A"/>
              </w:rPr>
              <w:t>р</w:t>
            </w:r>
            <w:r w:rsidRPr="001005F3">
              <w:rPr>
                <w:color w:val="171717" w:themeColor="background2" w:themeShade="1A"/>
                <w:lang w:val="uk-UA"/>
              </w:rPr>
              <w:t>у</w:t>
            </w:r>
            <w:r w:rsidRPr="001005F3">
              <w:rPr>
                <w:color w:val="171717" w:themeColor="background2" w:themeShade="1A"/>
              </w:rPr>
              <w:t xml:space="preserve"> методів і прийомів. </w:t>
            </w:r>
          </w:p>
          <w:p w:rsidR="001005F3" w:rsidRPr="001005F3" w:rsidRDefault="001005F3" w:rsidP="002F3E86">
            <w:pPr>
              <w:pStyle w:val="a8"/>
              <w:numPr>
                <w:ilvl w:val="0"/>
                <w:numId w:val="21"/>
              </w:numPr>
              <w:tabs>
                <w:tab w:val="left" w:pos="708"/>
              </w:tabs>
              <w:suppressAutoHyphens/>
              <w:spacing w:after="0"/>
              <w:ind w:left="0" w:firstLine="570"/>
              <w:jc w:val="both"/>
              <w:rPr>
                <w:color w:val="171717" w:themeColor="background2" w:themeShade="1A"/>
              </w:rPr>
            </w:pPr>
            <w:r w:rsidRPr="001005F3">
              <w:rPr>
                <w:color w:val="171717" w:themeColor="background2" w:themeShade="1A"/>
                <w:lang w:val="uk-UA"/>
              </w:rPr>
              <w:t>З</w:t>
            </w:r>
            <w:r w:rsidRPr="001005F3">
              <w:rPr>
                <w:color w:val="171717" w:themeColor="background2" w:themeShade="1A"/>
              </w:rPr>
              <w:t>начення мовлення в системі роботи вчителя</w:t>
            </w:r>
            <w:r w:rsidRPr="001005F3">
              <w:rPr>
                <w:color w:val="171717" w:themeColor="background2" w:themeShade="1A"/>
                <w:lang w:val="uk-UA"/>
              </w:rPr>
              <w:t>.</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1005F3" w:rsidP="001005F3">
            <w:pPr>
              <w:snapToGrid w:val="0"/>
              <w:ind w:right="98"/>
              <w:jc w:val="both"/>
              <w:rPr>
                <w:color w:val="171717" w:themeColor="background2" w:themeShade="1A"/>
                <w:lang w:val="uk-UA"/>
              </w:rPr>
            </w:pPr>
            <w:r w:rsidRPr="001005F3">
              <w:rPr>
                <w:color w:val="171717" w:themeColor="background2" w:themeShade="1A"/>
              </w:rPr>
              <w:t xml:space="preserve">Принципи викладання і структура </w:t>
            </w:r>
            <w:proofErr w:type="gramStart"/>
            <w:r w:rsidRPr="001005F3">
              <w:rPr>
                <w:color w:val="171717" w:themeColor="background2" w:themeShade="1A"/>
              </w:rPr>
              <w:t>л</w:t>
            </w:r>
            <w:proofErr w:type="gramEnd"/>
            <w:r w:rsidRPr="001005F3">
              <w:rPr>
                <w:color w:val="171717" w:themeColor="background2" w:themeShade="1A"/>
              </w:rPr>
              <w:t>ітературної освіти</w:t>
            </w:r>
            <w:r w:rsidRPr="001005F3">
              <w:rPr>
                <w:color w:val="171717" w:themeColor="background2" w:themeShade="1A"/>
                <w:lang w:val="uk-UA"/>
              </w:rPr>
              <w:t>.</w:t>
            </w:r>
            <w:r w:rsidRPr="001005F3">
              <w:rPr>
                <w:color w:val="171717" w:themeColor="background2" w:themeShade="1A"/>
              </w:rPr>
              <w:t xml:space="preserve"> </w:t>
            </w:r>
          </w:p>
          <w:p w:rsidR="001005F3" w:rsidRPr="001005F3" w:rsidRDefault="001005F3" w:rsidP="001005F3">
            <w:pPr>
              <w:snapToGrid w:val="0"/>
              <w:ind w:right="98"/>
              <w:jc w:val="both"/>
              <w:rPr>
                <w:color w:val="171717" w:themeColor="background2" w:themeShade="1A"/>
                <w:lang w:val="uk-U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3"/>
              <w:numPr>
                <w:ilvl w:val="0"/>
                <w:numId w:val="22"/>
              </w:numPr>
              <w:tabs>
                <w:tab w:val="left" w:pos="708"/>
              </w:tabs>
              <w:suppressAutoHyphens/>
              <w:contextualSpacing w:val="0"/>
              <w:jc w:val="both"/>
              <w:rPr>
                <w:color w:val="171717" w:themeColor="background2" w:themeShade="1A"/>
              </w:rPr>
            </w:pPr>
            <w:r w:rsidRPr="001005F3">
              <w:rPr>
                <w:color w:val="171717" w:themeColor="background2" w:themeShade="1A"/>
                <w:lang w:val="uk-UA"/>
              </w:rPr>
              <w:t>Умови керування педагогічним процесом.</w:t>
            </w:r>
          </w:p>
          <w:p w:rsidR="001005F3" w:rsidRPr="001005F3" w:rsidRDefault="001005F3" w:rsidP="002F3E86">
            <w:pPr>
              <w:pStyle w:val="a3"/>
              <w:numPr>
                <w:ilvl w:val="0"/>
                <w:numId w:val="22"/>
              </w:numPr>
              <w:tabs>
                <w:tab w:val="left" w:pos="708"/>
              </w:tabs>
              <w:suppressAutoHyphens/>
              <w:contextualSpacing w:val="0"/>
              <w:jc w:val="both"/>
              <w:rPr>
                <w:color w:val="171717" w:themeColor="background2" w:themeShade="1A"/>
              </w:rPr>
            </w:pPr>
            <w:r w:rsidRPr="001005F3">
              <w:rPr>
                <w:color w:val="171717" w:themeColor="background2" w:themeShade="1A"/>
                <w:lang w:val="uk-UA"/>
              </w:rPr>
              <w:t>Умови моделювання навчального процесу.</w:t>
            </w:r>
          </w:p>
          <w:p w:rsidR="001005F3" w:rsidRPr="001005F3" w:rsidRDefault="001005F3" w:rsidP="002F3E86">
            <w:pPr>
              <w:pStyle w:val="a3"/>
              <w:numPr>
                <w:ilvl w:val="0"/>
                <w:numId w:val="22"/>
              </w:numPr>
              <w:snapToGrid w:val="0"/>
              <w:ind w:right="98"/>
              <w:jc w:val="both"/>
              <w:rPr>
                <w:bCs/>
                <w:color w:val="000000"/>
              </w:rPr>
            </w:pPr>
            <w:r w:rsidRPr="001005F3">
              <w:rPr>
                <w:color w:val="171717" w:themeColor="background2" w:themeShade="1A"/>
                <w:lang w:val="uk-UA"/>
              </w:rPr>
              <w:t>Загально-дидактичні та специфічні при</w:t>
            </w:r>
            <w:r>
              <w:rPr>
                <w:color w:val="171717" w:themeColor="background2" w:themeShade="1A"/>
                <w:lang w:val="uk-UA"/>
              </w:rPr>
              <w:t xml:space="preserve">нципи викладання літератури у </w:t>
            </w:r>
            <w:r w:rsidRPr="001005F3">
              <w:rPr>
                <w:color w:val="171717" w:themeColor="background2" w:themeShade="1A"/>
                <w:lang w:val="uk-UA"/>
              </w:rPr>
              <w:t>З</w:t>
            </w:r>
            <w:r>
              <w:rPr>
                <w:color w:val="171717" w:themeColor="background2" w:themeShade="1A"/>
                <w:lang w:val="uk-UA"/>
              </w:rPr>
              <w:t>ВО</w:t>
            </w:r>
            <w:r w:rsidRPr="001005F3">
              <w:rPr>
                <w:color w:val="171717" w:themeColor="background2" w:themeShade="1A"/>
                <w:lang w:val="uk-UA"/>
              </w:rPr>
              <w:t>.</w:t>
            </w:r>
            <w:r w:rsidRPr="001005F3">
              <w:rPr>
                <w:color w:val="171717" w:themeColor="background2" w:themeShade="1A"/>
              </w:rPr>
              <w:t xml:space="preserve"> </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1005F3" w:rsidP="004C264D">
            <w:pPr>
              <w:snapToGrid w:val="0"/>
              <w:ind w:right="98"/>
              <w:jc w:val="both"/>
              <w:rPr>
                <w:color w:val="171717" w:themeColor="background2" w:themeShade="1A"/>
                <w:lang w:val="uk-UA"/>
              </w:rPr>
            </w:pPr>
            <w:r w:rsidRPr="001005F3">
              <w:rPr>
                <w:color w:val="171717" w:themeColor="background2" w:themeShade="1A"/>
              </w:rPr>
              <w:t>Форми, методи та методичні прийоми викладання літератури</w:t>
            </w:r>
            <w:r w:rsidRPr="001005F3">
              <w:rPr>
                <w:color w:val="171717" w:themeColor="background2" w:themeShade="1A"/>
                <w:lang w:val="uk-UA"/>
              </w:rPr>
              <w:t>.</w:t>
            </w:r>
            <w:r w:rsidRPr="001005F3">
              <w:rPr>
                <w:color w:val="171717" w:themeColor="background2" w:themeShade="1A"/>
              </w:rPr>
              <w:t xml:space="preserve"> </w:t>
            </w:r>
          </w:p>
          <w:p w:rsidR="001005F3" w:rsidRPr="001005F3" w:rsidRDefault="001005F3" w:rsidP="001005F3">
            <w:pPr>
              <w:pStyle w:val="a3"/>
              <w:tabs>
                <w:tab w:val="left" w:pos="708"/>
              </w:tabs>
              <w:suppressAutoHyphens/>
              <w:ind w:left="570"/>
              <w:contextualSpacing w:val="0"/>
              <w:jc w:val="both"/>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Основні проблемно-пошукові методи у процесі вивчення літератури в старших класах..</w:t>
            </w:r>
          </w:p>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Структурні варіанти впровадження проблемно-пошукових методів на семінарських заняттях з літератури.</w:t>
            </w:r>
          </w:p>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С</w:t>
            </w:r>
            <w:r w:rsidRPr="001005F3">
              <w:rPr>
                <w:color w:val="171717" w:themeColor="background2" w:themeShade="1A"/>
              </w:rPr>
              <w:t xml:space="preserve">утність проблемного навчання. </w:t>
            </w:r>
          </w:p>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В</w:t>
            </w:r>
            <w:r w:rsidRPr="001005F3">
              <w:rPr>
                <w:color w:val="171717" w:themeColor="background2" w:themeShade="1A"/>
              </w:rPr>
              <w:t>несок Є.Пасічника в теорію проблемного навчання.</w:t>
            </w:r>
          </w:p>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Т</w:t>
            </w:r>
            <w:r w:rsidRPr="001005F3">
              <w:rPr>
                <w:color w:val="171717" w:themeColor="background2" w:themeShade="1A"/>
              </w:rPr>
              <w:t>ипи проблемних запитань у літературній освіті</w:t>
            </w:r>
            <w:r w:rsidRPr="001005F3">
              <w:rPr>
                <w:color w:val="171717" w:themeColor="background2" w:themeShade="1A"/>
                <w:lang w:val="uk-UA"/>
              </w:rPr>
              <w:t>.</w:t>
            </w:r>
          </w:p>
          <w:p w:rsidR="001005F3" w:rsidRPr="001005F3" w:rsidRDefault="001005F3" w:rsidP="002F3E86">
            <w:pPr>
              <w:pStyle w:val="a3"/>
              <w:numPr>
                <w:ilvl w:val="0"/>
                <w:numId w:val="23"/>
              </w:numPr>
              <w:tabs>
                <w:tab w:val="left" w:pos="708"/>
              </w:tabs>
              <w:suppressAutoHyphens/>
              <w:contextualSpacing w:val="0"/>
              <w:jc w:val="both"/>
              <w:rPr>
                <w:color w:val="171717" w:themeColor="background2" w:themeShade="1A"/>
              </w:rPr>
            </w:pPr>
            <w:r w:rsidRPr="001005F3">
              <w:rPr>
                <w:color w:val="171717" w:themeColor="background2" w:themeShade="1A"/>
                <w:lang w:val="uk-UA"/>
              </w:rPr>
              <w:t>Ф</w:t>
            </w:r>
            <w:r w:rsidRPr="001005F3">
              <w:rPr>
                <w:color w:val="171717" w:themeColor="background2" w:themeShade="1A"/>
              </w:rPr>
              <w:t>ункції проблемного навчання на заняттях з літератури.</w:t>
            </w:r>
          </w:p>
          <w:p w:rsidR="001005F3" w:rsidRPr="001005F3" w:rsidRDefault="001005F3" w:rsidP="002F3E86">
            <w:pPr>
              <w:pStyle w:val="a3"/>
              <w:numPr>
                <w:ilvl w:val="0"/>
                <w:numId w:val="23"/>
              </w:numPr>
              <w:jc w:val="both"/>
              <w:rPr>
                <w:bCs/>
                <w:color w:val="000000"/>
              </w:rPr>
            </w:pPr>
            <w:r w:rsidRPr="001005F3">
              <w:rPr>
                <w:color w:val="171717" w:themeColor="background2" w:themeShade="1A"/>
                <w:lang w:val="uk-UA"/>
              </w:rPr>
              <w:t>У</w:t>
            </w:r>
            <w:r w:rsidRPr="001005F3">
              <w:rPr>
                <w:color w:val="171717" w:themeColor="background2" w:themeShade="1A"/>
              </w:rPr>
              <w:t>мов</w:t>
            </w:r>
            <w:r w:rsidRPr="001005F3">
              <w:rPr>
                <w:color w:val="171717" w:themeColor="background2" w:themeShade="1A"/>
                <w:lang w:val="uk-UA"/>
              </w:rPr>
              <w:t>и</w:t>
            </w:r>
            <w:r w:rsidRPr="001005F3">
              <w:rPr>
                <w:color w:val="171717" w:themeColor="background2" w:themeShade="1A"/>
              </w:rPr>
              <w:t xml:space="preserve"> </w:t>
            </w:r>
            <w:r w:rsidRPr="001005F3">
              <w:rPr>
                <w:color w:val="171717" w:themeColor="background2" w:themeShade="1A"/>
                <w:lang w:val="uk-UA"/>
              </w:rPr>
              <w:t xml:space="preserve">створення </w:t>
            </w:r>
            <w:r w:rsidRPr="001005F3">
              <w:rPr>
                <w:color w:val="171717" w:themeColor="background2" w:themeShade="1A"/>
              </w:rPr>
              <w:t>проблемн</w:t>
            </w:r>
            <w:r w:rsidRPr="001005F3">
              <w:rPr>
                <w:color w:val="171717" w:themeColor="background2" w:themeShade="1A"/>
                <w:lang w:val="uk-UA"/>
              </w:rPr>
              <w:t>ої</w:t>
            </w:r>
            <w:r w:rsidRPr="001005F3">
              <w:rPr>
                <w:color w:val="171717" w:themeColor="background2" w:themeShade="1A"/>
              </w:rPr>
              <w:t xml:space="preserve"> ситуаці</w:t>
            </w:r>
            <w:r w:rsidRPr="001005F3">
              <w:rPr>
                <w:color w:val="171717" w:themeColor="background2" w:themeShade="1A"/>
                <w:lang w:val="uk-UA"/>
              </w:rPr>
              <w:t>ї</w:t>
            </w:r>
            <w:r w:rsidRPr="001005F3">
              <w:rPr>
                <w:color w:val="171717" w:themeColor="background2" w:themeShade="1A"/>
              </w:rPr>
              <w:t xml:space="preserve"> на семінарському занятті з</w:t>
            </w:r>
            <w:r w:rsidRPr="001005F3">
              <w:rPr>
                <w:color w:val="171717" w:themeColor="background2" w:themeShade="1A"/>
                <w:lang w:val="uk-UA"/>
              </w:rPr>
              <w:t xml:space="preserve"> </w:t>
            </w:r>
            <w:r w:rsidRPr="001005F3">
              <w:rPr>
                <w:color w:val="171717" w:themeColor="background2" w:themeShade="1A"/>
              </w:rPr>
              <w:t>літератури.</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F953B0" w:rsidRDefault="001005F3" w:rsidP="004C264D">
            <w:pPr>
              <w:pStyle w:val="12"/>
              <w:snapToGrid w:val="0"/>
              <w:ind w:right="-6"/>
              <w:jc w:val="left"/>
              <w:rPr>
                <w:rStyle w:val="FontStyle11"/>
                <w:b w:val="0"/>
                <w:color w:val="171717" w:themeColor="background2" w:themeShade="1A"/>
                <w:sz w:val="24"/>
                <w:szCs w:val="24"/>
              </w:rPr>
            </w:pPr>
            <w:r w:rsidRPr="00F953B0">
              <w:rPr>
                <w:rStyle w:val="FontStyle11"/>
                <w:b w:val="0"/>
                <w:color w:val="171717" w:themeColor="background2" w:themeShade="1A"/>
                <w:sz w:val="24"/>
                <w:szCs w:val="24"/>
              </w:rPr>
              <w:t>Методика проведення навчальних занять з літератури</w:t>
            </w:r>
          </w:p>
          <w:p w:rsidR="001005F3" w:rsidRPr="001005F3" w:rsidRDefault="001005F3" w:rsidP="00F953B0">
            <w:pPr>
              <w:pStyle w:val="a3"/>
              <w:tabs>
                <w:tab w:val="left" w:pos="708"/>
              </w:tabs>
              <w:suppressAutoHyphens/>
              <w:ind w:left="570"/>
              <w:contextualSpacing w:val="0"/>
              <w:jc w:val="both"/>
              <w:rPr>
                <w:rStyle w:val="FontStyle11"/>
                <w:b w:val="0"/>
                <w:bCs w:val="0"/>
                <w:color w:val="171717" w:themeColor="background2" w:themeShade="1A"/>
                <w:sz w:val="24"/>
                <w:szCs w:val="24"/>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3"/>
              <w:numPr>
                <w:ilvl w:val="0"/>
                <w:numId w:val="13"/>
              </w:numPr>
              <w:tabs>
                <w:tab w:val="left" w:pos="708"/>
              </w:tabs>
              <w:suppressAutoHyphens/>
              <w:jc w:val="both"/>
              <w:rPr>
                <w:color w:val="171717" w:themeColor="background2" w:themeShade="1A"/>
              </w:rPr>
            </w:pPr>
            <w:r w:rsidRPr="001005F3">
              <w:rPr>
                <w:color w:val="171717" w:themeColor="background2" w:themeShade="1A"/>
                <w:lang w:val="uk-UA"/>
              </w:rPr>
              <w:t>Вимоги до впровадження інноваційних форм лекцій.</w:t>
            </w:r>
          </w:p>
          <w:p w:rsidR="001005F3" w:rsidRPr="001005F3" w:rsidRDefault="001005F3" w:rsidP="002F3E86">
            <w:pPr>
              <w:pStyle w:val="a3"/>
              <w:numPr>
                <w:ilvl w:val="0"/>
                <w:numId w:val="13"/>
              </w:numPr>
              <w:tabs>
                <w:tab w:val="left" w:pos="708"/>
              </w:tabs>
              <w:suppressAutoHyphens/>
              <w:jc w:val="both"/>
              <w:rPr>
                <w:color w:val="171717" w:themeColor="background2" w:themeShade="1A"/>
              </w:rPr>
            </w:pPr>
            <w:r w:rsidRPr="001005F3">
              <w:rPr>
                <w:color w:val="171717" w:themeColor="background2" w:themeShade="1A"/>
                <w:lang w:val="uk-UA"/>
              </w:rPr>
              <w:t>Організація індивідуальної роботи учнів при конспектуванні лекцій.</w:t>
            </w:r>
          </w:p>
          <w:p w:rsidR="001005F3" w:rsidRPr="001005F3" w:rsidRDefault="001005F3" w:rsidP="002F3E86">
            <w:pPr>
              <w:pStyle w:val="a3"/>
              <w:numPr>
                <w:ilvl w:val="0"/>
                <w:numId w:val="13"/>
              </w:numPr>
              <w:tabs>
                <w:tab w:val="left" w:pos="708"/>
              </w:tabs>
              <w:suppressAutoHyphens/>
              <w:jc w:val="both"/>
              <w:rPr>
                <w:color w:val="171717" w:themeColor="background2" w:themeShade="1A"/>
              </w:rPr>
            </w:pPr>
            <w:r w:rsidRPr="001005F3">
              <w:rPr>
                <w:color w:val="171717" w:themeColor="background2" w:themeShade="1A"/>
                <w:lang w:val="uk-UA"/>
              </w:rPr>
              <w:t>Традиційні та інноваційні форми лекцій.</w:t>
            </w:r>
          </w:p>
          <w:p w:rsidR="001005F3" w:rsidRPr="001005F3" w:rsidRDefault="001005F3" w:rsidP="002F3E86">
            <w:pPr>
              <w:pStyle w:val="a3"/>
              <w:numPr>
                <w:ilvl w:val="0"/>
                <w:numId w:val="13"/>
              </w:numPr>
              <w:tabs>
                <w:tab w:val="left" w:pos="708"/>
              </w:tabs>
              <w:suppressAutoHyphens/>
              <w:jc w:val="both"/>
              <w:rPr>
                <w:color w:val="171717" w:themeColor="background2" w:themeShade="1A"/>
              </w:rPr>
            </w:pPr>
            <w:r w:rsidRPr="001005F3">
              <w:rPr>
                <w:color w:val="171717" w:themeColor="background2" w:themeShade="1A"/>
                <w:lang w:val="uk-UA"/>
              </w:rPr>
              <w:t>Специфіка і призначення семінарів з літератури.</w:t>
            </w:r>
          </w:p>
          <w:p w:rsidR="001005F3" w:rsidRPr="001005F3" w:rsidRDefault="001005F3" w:rsidP="002F3E86">
            <w:pPr>
              <w:pStyle w:val="a3"/>
              <w:numPr>
                <w:ilvl w:val="0"/>
                <w:numId w:val="13"/>
              </w:numPr>
              <w:jc w:val="both"/>
            </w:pPr>
            <w:r w:rsidRPr="001005F3">
              <w:rPr>
                <w:color w:val="171717" w:themeColor="background2" w:themeShade="1A"/>
                <w:lang w:val="uk-UA"/>
              </w:rPr>
              <w:t>Зміст і методика проведення лабораторних робіт.</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1005F3" w:rsidP="004C264D">
            <w:pPr>
              <w:snapToGrid w:val="0"/>
              <w:rPr>
                <w:bCs/>
                <w:color w:val="171717" w:themeColor="background2" w:themeShade="1A"/>
                <w:lang w:val="uk-UA"/>
              </w:rPr>
            </w:pPr>
            <w:r w:rsidRPr="001005F3">
              <w:rPr>
                <w:bCs/>
                <w:color w:val="171717" w:themeColor="background2" w:themeShade="1A"/>
                <w:lang w:val="uk-UA"/>
              </w:rPr>
              <w:t xml:space="preserve">Методологія і методика аналізу художнього твору  на старшому етапі в ЗСО. </w:t>
            </w:r>
          </w:p>
          <w:p w:rsidR="001005F3" w:rsidRPr="001005F3" w:rsidRDefault="001005F3" w:rsidP="001005F3">
            <w:pPr>
              <w:pStyle w:val="a3"/>
              <w:tabs>
                <w:tab w:val="left" w:pos="708"/>
              </w:tabs>
              <w:suppressAutoHyphens/>
              <w:ind w:left="570"/>
              <w:contextualSpacing w:val="0"/>
              <w:jc w:val="both"/>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005F3" w:rsidRPr="001005F3" w:rsidRDefault="001005F3" w:rsidP="002F3E86">
            <w:pPr>
              <w:pStyle w:val="a3"/>
              <w:numPr>
                <w:ilvl w:val="0"/>
                <w:numId w:val="24"/>
              </w:numPr>
              <w:tabs>
                <w:tab w:val="left" w:pos="708"/>
              </w:tabs>
              <w:suppressAutoHyphens/>
              <w:contextualSpacing w:val="0"/>
              <w:jc w:val="both"/>
              <w:rPr>
                <w:color w:val="171717" w:themeColor="background2" w:themeShade="1A"/>
                <w:lang w:val="uk-UA"/>
              </w:rPr>
            </w:pPr>
            <w:r w:rsidRPr="001005F3">
              <w:rPr>
                <w:color w:val="171717" w:themeColor="background2" w:themeShade="1A"/>
                <w:lang w:val="uk-UA"/>
              </w:rPr>
              <w:t xml:space="preserve">Шляхи аналізу художнього твору. </w:t>
            </w:r>
          </w:p>
          <w:p w:rsidR="001005F3" w:rsidRPr="001005F3" w:rsidRDefault="001005F3" w:rsidP="002F3E86">
            <w:pPr>
              <w:pStyle w:val="a3"/>
              <w:numPr>
                <w:ilvl w:val="0"/>
                <w:numId w:val="24"/>
              </w:numPr>
              <w:tabs>
                <w:tab w:val="left" w:pos="708"/>
              </w:tabs>
              <w:suppressAutoHyphens/>
              <w:contextualSpacing w:val="0"/>
              <w:jc w:val="both"/>
              <w:rPr>
                <w:color w:val="171717" w:themeColor="background2" w:themeShade="1A"/>
                <w:lang w:val="uk-UA"/>
              </w:rPr>
            </w:pPr>
            <w:r w:rsidRPr="001005F3">
              <w:rPr>
                <w:color w:val="171717" w:themeColor="background2" w:themeShade="1A"/>
                <w:lang w:val="uk-UA"/>
              </w:rPr>
              <w:t>Вимоги, які передбачають проведення аналізу епічного твору.</w:t>
            </w:r>
          </w:p>
          <w:p w:rsidR="001005F3" w:rsidRPr="001005F3" w:rsidRDefault="001005F3" w:rsidP="002F3E86">
            <w:pPr>
              <w:pStyle w:val="a3"/>
              <w:numPr>
                <w:ilvl w:val="0"/>
                <w:numId w:val="24"/>
              </w:numPr>
              <w:tabs>
                <w:tab w:val="left" w:pos="708"/>
              </w:tabs>
              <w:suppressAutoHyphens/>
              <w:contextualSpacing w:val="0"/>
              <w:jc w:val="both"/>
              <w:rPr>
                <w:color w:val="171717" w:themeColor="background2" w:themeShade="1A"/>
              </w:rPr>
            </w:pPr>
            <w:r w:rsidRPr="001005F3">
              <w:rPr>
                <w:color w:val="171717" w:themeColor="background2" w:themeShade="1A"/>
                <w:lang w:val="uk-UA"/>
              </w:rPr>
              <w:t>Принципи аналізу художнього твору.</w:t>
            </w:r>
          </w:p>
          <w:p w:rsidR="001005F3" w:rsidRPr="001005F3" w:rsidRDefault="001005F3" w:rsidP="002F3E86">
            <w:pPr>
              <w:pStyle w:val="a3"/>
              <w:numPr>
                <w:ilvl w:val="0"/>
                <w:numId w:val="24"/>
              </w:numPr>
              <w:tabs>
                <w:tab w:val="left" w:pos="708"/>
              </w:tabs>
              <w:suppressAutoHyphens/>
              <w:contextualSpacing w:val="0"/>
              <w:jc w:val="both"/>
              <w:rPr>
                <w:color w:val="171717" w:themeColor="background2" w:themeShade="1A"/>
              </w:rPr>
            </w:pPr>
            <w:r w:rsidRPr="001005F3">
              <w:rPr>
                <w:color w:val="171717" w:themeColor="background2" w:themeShade="1A"/>
                <w:lang w:val="uk-UA"/>
              </w:rPr>
              <w:t>С</w:t>
            </w:r>
            <w:r w:rsidRPr="001005F3">
              <w:rPr>
                <w:color w:val="171717" w:themeColor="background2" w:themeShade="1A"/>
              </w:rPr>
              <w:t>воєрідність мовної структури тексту</w:t>
            </w:r>
            <w:r w:rsidRPr="001005F3">
              <w:rPr>
                <w:color w:val="171717" w:themeColor="background2" w:themeShade="1A"/>
                <w:lang w:val="uk-UA"/>
              </w:rPr>
              <w:t>.</w:t>
            </w:r>
          </w:p>
          <w:p w:rsidR="001005F3" w:rsidRPr="001005F3" w:rsidRDefault="001005F3" w:rsidP="002F3E86">
            <w:pPr>
              <w:pStyle w:val="a3"/>
              <w:numPr>
                <w:ilvl w:val="0"/>
                <w:numId w:val="24"/>
              </w:numPr>
              <w:tabs>
                <w:tab w:val="left" w:pos="708"/>
              </w:tabs>
              <w:suppressAutoHyphens/>
              <w:contextualSpacing w:val="0"/>
              <w:jc w:val="both"/>
              <w:rPr>
                <w:color w:val="171717" w:themeColor="background2" w:themeShade="1A"/>
              </w:rPr>
            </w:pPr>
            <w:r w:rsidRPr="001005F3">
              <w:rPr>
                <w:color w:val="171717" w:themeColor="background2" w:themeShade="1A"/>
                <w:lang w:val="uk-UA"/>
              </w:rPr>
              <w:t>Р</w:t>
            </w:r>
            <w:r w:rsidRPr="001005F3">
              <w:rPr>
                <w:color w:val="171717" w:themeColor="background2" w:themeShade="1A"/>
              </w:rPr>
              <w:t>имо-ритмічн</w:t>
            </w:r>
            <w:r w:rsidRPr="001005F3">
              <w:rPr>
                <w:color w:val="171717" w:themeColor="background2" w:themeShade="1A"/>
                <w:lang w:val="uk-UA"/>
              </w:rPr>
              <w:t>а</w:t>
            </w:r>
            <w:r w:rsidRPr="001005F3">
              <w:rPr>
                <w:color w:val="171717" w:themeColor="background2" w:themeShade="1A"/>
              </w:rPr>
              <w:t xml:space="preserve"> організаці</w:t>
            </w:r>
            <w:r w:rsidRPr="001005F3">
              <w:rPr>
                <w:color w:val="171717" w:themeColor="background2" w:themeShade="1A"/>
                <w:lang w:val="uk-UA"/>
              </w:rPr>
              <w:t>я</w:t>
            </w:r>
            <w:r w:rsidRPr="001005F3">
              <w:rPr>
                <w:color w:val="171717" w:themeColor="background2" w:themeShade="1A"/>
              </w:rPr>
              <w:t xml:space="preserve"> ліричного тексту</w:t>
            </w:r>
            <w:r w:rsidRPr="001005F3">
              <w:rPr>
                <w:color w:val="171717" w:themeColor="background2" w:themeShade="1A"/>
                <w:lang w:val="uk-UA"/>
              </w:rPr>
              <w:t>.</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005F3" w:rsidRPr="001005F3" w:rsidRDefault="004E276B" w:rsidP="004C264D">
            <w:pPr>
              <w:snapToGrid w:val="0"/>
              <w:rPr>
                <w:bCs/>
                <w:color w:val="171717" w:themeColor="background2" w:themeShade="1A"/>
                <w:lang w:val="uk-UA"/>
              </w:rPr>
            </w:pPr>
            <w:r w:rsidRPr="003664C6">
              <w:rPr>
                <w:color w:val="000000"/>
              </w:rPr>
              <w:lastRenderedPageBreak/>
              <w:t>Позакласна</w:t>
            </w:r>
            <w:r w:rsidRPr="003664C6">
              <w:rPr>
                <w:color w:val="000000"/>
                <w:lang w:val="uk-UA"/>
              </w:rPr>
              <w:t xml:space="preserve"> й позашкільна робота з літератури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276B" w:rsidRPr="001005F3" w:rsidRDefault="004E276B" w:rsidP="002F3E86">
            <w:pPr>
              <w:pStyle w:val="a8"/>
              <w:numPr>
                <w:ilvl w:val="0"/>
                <w:numId w:val="25"/>
              </w:numPr>
              <w:tabs>
                <w:tab w:val="left" w:pos="708"/>
              </w:tabs>
              <w:suppressAutoHyphens/>
              <w:spacing w:after="0"/>
              <w:jc w:val="both"/>
              <w:rPr>
                <w:color w:val="171717" w:themeColor="background2" w:themeShade="1A"/>
              </w:rPr>
            </w:pPr>
            <w:r w:rsidRPr="001005F3">
              <w:rPr>
                <w:color w:val="171717" w:themeColor="background2" w:themeShade="1A"/>
                <w:lang w:val="uk-UA"/>
              </w:rPr>
              <w:t>Р</w:t>
            </w:r>
            <w:r w:rsidRPr="001005F3">
              <w:rPr>
                <w:color w:val="171717" w:themeColor="background2" w:themeShade="1A"/>
              </w:rPr>
              <w:t xml:space="preserve">оль і місце гуртків з </w:t>
            </w:r>
            <w:r w:rsidRPr="001005F3">
              <w:rPr>
                <w:color w:val="171717" w:themeColor="background2" w:themeShade="1A"/>
                <w:lang w:val="uk-UA"/>
              </w:rPr>
              <w:t>зарубіжн</w:t>
            </w:r>
            <w:r w:rsidRPr="001005F3">
              <w:rPr>
                <w:color w:val="171717" w:themeColor="background2" w:themeShade="1A"/>
              </w:rPr>
              <w:t xml:space="preserve">ої літератури </w:t>
            </w:r>
            <w:r w:rsidRPr="001005F3">
              <w:rPr>
                <w:color w:val="171717" w:themeColor="background2" w:themeShade="1A"/>
                <w:lang w:val="uk-UA"/>
              </w:rPr>
              <w:t xml:space="preserve">у загальноосвітніх </w:t>
            </w:r>
            <w:r w:rsidRPr="001005F3">
              <w:rPr>
                <w:color w:val="171717" w:themeColor="background2" w:themeShade="1A"/>
              </w:rPr>
              <w:t>навчальних закладах.</w:t>
            </w:r>
          </w:p>
          <w:p w:rsidR="004E276B" w:rsidRPr="001005F3" w:rsidRDefault="004E276B" w:rsidP="002F3E86">
            <w:pPr>
              <w:pStyle w:val="a8"/>
              <w:numPr>
                <w:ilvl w:val="0"/>
                <w:numId w:val="25"/>
              </w:numPr>
              <w:tabs>
                <w:tab w:val="left" w:pos="708"/>
              </w:tabs>
              <w:suppressAutoHyphens/>
              <w:spacing w:after="0"/>
              <w:jc w:val="both"/>
              <w:rPr>
                <w:color w:val="171717" w:themeColor="background2" w:themeShade="1A"/>
              </w:rPr>
            </w:pPr>
            <w:r w:rsidRPr="001005F3">
              <w:rPr>
                <w:color w:val="171717" w:themeColor="background2" w:themeShade="1A"/>
                <w:lang w:val="uk-UA"/>
              </w:rPr>
              <w:t>М</w:t>
            </w:r>
            <w:r w:rsidRPr="001005F3">
              <w:rPr>
                <w:color w:val="171717" w:themeColor="background2" w:themeShade="1A"/>
              </w:rPr>
              <w:t>ета та завдання гурткової роботи</w:t>
            </w:r>
            <w:r w:rsidRPr="001005F3">
              <w:rPr>
                <w:color w:val="171717" w:themeColor="background2" w:themeShade="1A"/>
                <w:lang w:val="uk-UA"/>
              </w:rPr>
              <w:t>.</w:t>
            </w:r>
          </w:p>
          <w:p w:rsidR="004E276B" w:rsidRPr="001005F3" w:rsidRDefault="004E276B" w:rsidP="002F3E86">
            <w:pPr>
              <w:pStyle w:val="a8"/>
              <w:numPr>
                <w:ilvl w:val="0"/>
                <w:numId w:val="25"/>
              </w:numPr>
              <w:tabs>
                <w:tab w:val="left" w:pos="708"/>
              </w:tabs>
              <w:suppressAutoHyphens/>
              <w:spacing w:after="0"/>
              <w:jc w:val="both"/>
              <w:rPr>
                <w:color w:val="171717" w:themeColor="background2" w:themeShade="1A"/>
              </w:rPr>
            </w:pPr>
            <w:r w:rsidRPr="001005F3">
              <w:rPr>
                <w:color w:val="171717" w:themeColor="background2" w:themeShade="1A"/>
                <w:lang w:val="uk-UA"/>
              </w:rPr>
              <w:t>О</w:t>
            </w:r>
            <w:r w:rsidRPr="001005F3">
              <w:rPr>
                <w:color w:val="171717" w:themeColor="background2" w:themeShade="1A"/>
              </w:rPr>
              <w:t>сновні види гурткової роботи.</w:t>
            </w:r>
          </w:p>
          <w:p w:rsidR="001005F3" w:rsidRPr="001005F3" w:rsidRDefault="004E276B" w:rsidP="002F3E86">
            <w:pPr>
              <w:pStyle w:val="a8"/>
              <w:numPr>
                <w:ilvl w:val="0"/>
                <w:numId w:val="25"/>
              </w:numPr>
              <w:spacing w:after="0"/>
              <w:jc w:val="both"/>
            </w:pPr>
            <w:r w:rsidRPr="001005F3">
              <w:rPr>
                <w:color w:val="171717" w:themeColor="background2" w:themeShade="1A"/>
                <w:lang w:val="uk-UA"/>
              </w:rPr>
              <w:t>Напрями діяльності гуртків.</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276B" w:rsidRPr="00556AAF" w:rsidRDefault="004E276B" w:rsidP="004E276B">
            <w:pPr>
              <w:pStyle w:val="3"/>
              <w:tabs>
                <w:tab w:val="clear" w:pos="0"/>
              </w:tabs>
              <w:snapToGrid w:val="0"/>
              <w:ind w:left="0" w:firstLine="0"/>
              <w:rPr>
                <w:rStyle w:val="FontStyle13"/>
                <w:color w:val="171717" w:themeColor="background2" w:themeShade="1A"/>
                <w:sz w:val="24"/>
                <w:szCs w:val="24"/>
              </w:rPr>
            </w:pPr>
            <w:r w:rsidRPr="00556AAF">
              <w:rPr>
                <w:rStyle w:val="FontStyle13"/>
                <w:color w:val="171717" w:themeColor="background2" w:themeShade="1A"/>
                <w:sz w:val="24"/>
                <w:szCs w:val="24"/>
              </w:rPr>
              <w:t xml:space="preserve">Інноваційні технології в гуманітарній освіті. </w:t>
            </w:r>
          </w:p>
          <w:p w:rsidR="001005F3" w:rsidRPr="001005F3" w:rsidRDefault="001005F3" w:rsidP="00F953B0">
            <w:pPr>
              <w:snapToGrid w:val="0"/>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276B" w:rsidRPr="00556AAF" w:rsidRDefault="004E276B" w:rsidP="002F3E86">
            <w:pPr>
              <w:pStyle w:val="a8"/>
              <w:numPr>
                <w:ilvl w:val="0"/>
                <w:numId w:val="26"/>
              </w:numPr>
              <w:tabs>
                <w:tab w:val="left" w:pos="708"/>
                <w:tab w:val="left" w:pos="851"/>
              </w:tabs>
              <w:suppressAutoHyphens/>
              <w:spacing w:after="0"/>
              <w:jc w:val="both"/>
              <w:rPr>
                <w:color w:val="171717" w:themeColor="background2" w:themeShade="1A"/>
                <w:lang w:val="uk-UA"/>
              </w:rPr>
            </w:pPr>
            <w:r w:rsidRPr="00556AAF">
              <w:rPr>
                <w:color w:val="171717" w:themeColor="background2" w:themeShade="1A"/>
                <w:lang w:val="uk-UA"/>
              </w:rPr>
              <w:t>Поняття: «педагогічна технологія», «технологія навчання», «освітні технології» в науковій літературі.</w:t>
            </w:r>
          </w:p>
          <w:p w:rsidR="004E276B" w:rsidRPr="00556AAF" w:rsidRDefault="004E276B" w:rsidP="002F3E86">
            <w:pPr>
              <w:pStyle w:val="a8"/>
              <w:numPr>
                <w:ilvl w:val="0"/>
                <w:numId w:val="26"/>
              </w:numPr>
              <w:tabs>
                <w:tab w:val="left" w:pos="708"/>
                <w:tab w:val="left" w:pos="851"/>
              </w:tabs>
              <w:suppressAutoHyphens/>
              <w:spacing w:after="0"/>
              <w:jc w:val="both"/>
              <w:rPr>
                <w:color w:val="171717" w:themeColor="background2" w:themeShade="1A"/>
              </w:rPr>
            </w:pPr>
            <w:r w:rsidRPr="00556AAF">
              <w:rPr>
                <w:color w:val="171717" w:themeColor="background2" w:themeShade="1A"/>
                <w:lang w:val="uk-UA"/>
              </w:rPr>
              <w:t>Особливості особистісно-о</w:t>
            </w:r>
            <w:r w:rsidRPr="00556AAF">
              <w:rPr>
                <w:color w:val="171717" w:themeColor="background2" w:themeShade="1A"/>
              </w:rPr>
              <w:t>рієнтованої технології.</w:t>
            </w:r>
          </w:p>
          <w:p w:rsidR="004E276B" w:rsidRPr="00556AAF" w:rsidRDefault="004E276B" w:rsidP="002F3E86">
            <w:pPr>
              <w:pStyle w:val="a8"/>
              <w:numPr>
                <w:ilvl w:val="0"/>
                <w:numId w:val="26"/>
              </w:numPr>
              <w:tabs>
                <w:tab w:val="left" w:pos="708"/>
                <w:tab w:val="left" w:pos="851"/>
              </w:tabs>
              <w:suppressAutoHyphens/>
              <w:spacing w:after="0"/>
              <w:jc w:val="both"/>
              <w:rPr>
                <w:color w:val="171717" w:themeColor="background2" w:themeShade="1A"/>
              </w:rPr>
            </w:pPr>
            <w:r w:rsidRPr="00556AAF">
              <w:rPr>
                <w:color w:val="171717" w:themeColor="background2" w:themeShade="1A"/>
                <w:lang w:val="uk-UA"/>
              </w:rPr>
              <w:t>А</w:t>
            </w:r>
            <w:r w:rsidRPr="00556AAF">
              <w:rPr>
                <w:color w:val="171717" w:themeColor="background2" w:themeShade="1A"/>
              </w:rPr>
              <w:t>наліз педагогічних інновацій на заняттях з літератури</w:t>
            </w:r>
            <w:r w:rsidRPr="00556AAF">
              <w:rPr>
                <w:color w:val="171717" w:themeColor="background2" w:themeShade="1A"/>
                <w:lang w:val="uk-UA"/>
              </w:rPr>
              <w:t xml:space="preserve"> на старшому етапі в закладах середньої освіти.</w:t>
            </w:r>
            <w:r w:rsidRPr="00556AAF">
              <w:rPr>
                <w:color w:val="171717" w:themeColor="background2" w:themeShade="1A"/>
              </w:rPr>
              <w:t>.</w:t>
            </w:r>
          </w:p>
          <w:p w:rsidR="004E276B" w:rsidRPr="00556AAF" w:rsidRDefault="004E276B" w:rsidP="002F3E86">
            <w:pPr>
              <w:pStyle w:val="a8"/>
              <w:numPr>
                <w:ilvl w:val="0"/>
                <w:numId w:val="26"/>
              </w:numPr>
              <w:tabs>
                <w:tab w:val="left" w:pos="708"/>
                <w:tab w:val="left" w:pos="851"/>
              </w:tabs>
              <w:suppressAutoHyphens/>
              <w:spacing w:after="0"/>
              <w:jc w:val="both"/>
              <w:rPr>
                <w:color w:val="171717" w:themeColor="background2" w:themeShade="1A"/>
              </w:rPr>
            </w:pPr>
            <w:r w:rsidRPr="00556AAF">
              <w:rPr>
                <w:color w:val="171717" w:themeColor="background2" w:themeShade="1A"/>
                <w:lang w:val="uk-UA"/>
              </w:rPr>
              <w:t>О</w:t>
            </w:r>
            <w:r w:rsidRPr="00556AAF">
              <w:rPr>
                <w:color w:val="171717" w:themeColor="background2" w:themeShade="1A"/>
              </w:rPr>
              <w:t>б’єктивні умови впровадження інтегрованої системи навчання</w:t>
            </w:r>
            <w:r w:rsidRPr="00556AAF">
              <w:rPr>
                <w:color w:val="171717" w:themeColor="background2" w:themeShade="1A"/>
                <w:lang w:val="uk-UA"/>
              </w:rPr>
              <w:t>.</w:t>
            </w:r>
          </w:p>
          <w:p w:rsidR="001005F3" w:rsidRPr="001005F3" w:rsidRDefault="004E276B" w:rsidP="004E276B">
            <w:pPr>
              <w:pStyle w:val="a3"/>
              <w:jc w:val="both"/>
            </w:pPr>
            <w:r w:rsidRPr="00556AAF">
              <w:rPr>
                <w:color w:val="171717" w:themeColor="background2" w:themeShade="1A"/>
                <w:lang w:val="uk-UA"/>
              </w:rPr>
              <w:t>П</w:t>
            </w:r>
            <w:r w:rsidRPr="00556AAF">
              <w:rPr>
                <w:color w:val="171717" w:themeColor="background2" w:themeShade="1A"/>
              </w:rPr>
              <w:t>рофесійні якості вчителя</w:t>
            </w:r>
            <w:r w:rsidRPr="00556AAF">
              <w:rPr>
                <w:color w:val="171717" w:themeColor="background2" w:themeShade="1A"/>
                <w:lang w:val="uk-UA"/>
              </w:rPr>
              <w:t>-словесника</w:t>
            </w:r>
            <w:r>
              <w:rPr>
                <w:color w:val="171717" w:themeColor="background2" w:themeShade="1A"/>
                <w:lang w:val="uk-UA"/>
              </w:rPr>
              <w:t>.</w:t>
            </w:r>
          </w:p>
        </w:tc>
      </w:tr>
      <w:tr w:rsidR="001005F3" w:rsidRPr="003664C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276B" w:rsidRPr="00556AAF" w:rsidRDefault="004E276B" w:rsidP="004E276B">
            <w:pPr>
              <w:snapToGrid w:val="0"/>
              <w:rPr>
                <w:color w:val="171717" w:themeColor="background2" w:themeShade="1A"/>
                <w:lang w:val="uk-UA"/>
              </w:rPr>
            </w:pPr>
            <w:r w:rsidRPr="00556AAF">
              <w:rPr>
                <w:bCs/>
                <w:color w:val="171717" w:themeColor="background2" w:themeShade="1A"/>
                <w:lang w:val="uk-UA"/>
              </w:rPr>
              <w:t>Форми самостійної роботи студентів</w:t>
            </w:r>
            <w:r w:rsidRPr="00556AAF">
              <w:rPr>
                <w:color w:val="171717" w:themeColor="background2" w:themeShade="1A"/>
                <w:lang w:val="uk-UA"/>
              </w:rPr>
              <w:t xml:space="preserve"> та учнів старших класів </w:t>
            </w:r>
          </w:p>
          <w:p w:rsidR="001005F3" w:rsidRPr="00556AAF" w:rsidRDefault="001005F3" w:rsidP="004E276B">
            <w:pPr>
              <w:pStyle w:val="3"/>
              <w:tabs>
                <w:tab w:val="clear" w:pos="0"/>
              </w:tabs>
              <w:snapToGrid w:val="0"/>
              <w:ind w:left="0" w:firstLine="0"/>
              <w:rPr>
                <w:color w:val="171717" w:themeColor="background2" w:themeShade="1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276B" w:rsidRPr="00556AAF" w:rsidRDefault="004E276B" w:rsidP="002F3E86">
            <w:pPr>
              <w:pStyle w:val="a8"/>
              <w:numPr>
                <w:ilvl w:val="0"/>
                <w:numId w:val="27"/>
              </w:numPr>
              <w:tabs>
                <w:tab w:val="left" w:pos="708"/>
              </w:tabs>
              <w:suppressAutoHyphens/>
              <w:spacing w:after="0"/>
              <w:jc w:val="both"/>
              <w:rPr>
                <w:color w:val="171717" w:themeColor="background2" w:themeShade="1A"/>
              </w:rPr>
            </w:pPr>
            <w:r w:rsidRPr="00556AAF">
              <w:rPr>
                <w:color w:val="171717" w:themeColor="background2" w:themeShade="1A"/>
                <w:lang w:val="uk-UA"/>
              </w:rPr>
              <w:t>О</w:t>
            </w:r>
            <w:r w:rsidRPr="00556AAF">
              <w:rPr>
                <w:color w:val="171717" w:themeColor="background2" w:themeShade="1A"/>
              </w:rPr>
              <w:t xml:space="preserve">собливості роботи </w:t>
            </w:r>
            <w:r w:rsidRPr="00556AAF">
              <w:rPr>
                <w:color w:val="171717" w:themeColor="background2" w:themeShade="1A"/>
                <w:lang w:val="uk-UA"/>
              </w:rPr>
              <w:t xml:space="preserve">учнів </w:t>
            </w:r>
            <w:r w:rsidRPr="00556AAF">
              <w:rPr>
                <w:color w:val="171717" w:themeColor="background2" w:themeShade="1A"/>
              </w:rPr>
              <w:t>з довідковою літературою та періодичною пресою.</w:t>
            </w:r>
          </w:p>
          <w:p w:rsidR="004E276B" w:rsidRPr="00556AAF" w:rsidRDefault="004E276B" w:rsidP="002F3E86">
            <w:pPr>
              <w:pStyle w:val="a8"/>
              <w:numPr>
                <w:ilvl w:val="0"/>
                <w:numId w:val="27"/>
              </w:numPr>
              <w:tabs>
                <w:tab w:val="left" w:pos="708"/>
              </w:tabs>
              <w:suppressAutoHyphens/>
              <w:spacing w:after="0"/>
              <w:jc w:val="both"/>
              <w:rPr>
                <w:color w:val="171717" w:themeColor="background2" w:themeShade="1A"/>
              </w:rPr>
            </w:pPr>
            <w:r w:rsidRPr="00556AAF">
              <w:rPr>
                <w:color w:val="171717" w:themeColor="background2" w:themeShade="1A"/>
                <w:lang w:val="uk-UA"/>
              </w:rPr>
              <w:t>Ф</w:t>
            </w:r>
            <w:r w:rsidRPr="00556AAF">
              <w:rPr>
                <w:color w:val="171717" w:themeColor="background2" w:themeShade="1A"/>
              </w:rPr>
              <w:t>орми інформаційно-бібліографічної роботи</w:t>
            </w:r>
            <w:r w:rsidRPr="00556AAF">
              <w:rPr>
                <w:color w:val="171717" w:themeColor="background2" w:themeShade="1A"/>
                <w:lang w:val="uk-UA"/>
              </w:rPr>
              <w:t>.</w:t>
            </w:r>
          </w:p>
          <w:p w:rsidR="004E276B" w:rsidRPr="00556AAF" w:rsidRDefault="004E276B" w:rsidP="002F3E86">
            <w:pPr>
              <w:pStyle w:val="a8"/>
              <w:numPr>
                <w:ilvl w:val="0"/>
                <w:numId w:val="27"/>
              </w:numPr>
              <w:tabs>
                <w:tab w:val="left" w:pos="708"/>
              </w:tabs>
              <w:suppressAutoHyphens/>
              <w:spacing w:after="0"/>
              <w:jc w:val="both"/>
              <w:rPr>
                <w:color w:val="171717" w:themeColor="background2" w:themeShade="1A"/>
              </w:rPr>
            </w:pPr>
            <w:r w:rsidRPr="00556AAF">
              <w:rPr>
                <w:color w:val="171717" w:themeColor="background2" w:themeShade="1A"/>
                <w:lang w:val="uk-UA"/>
              </w:rPr>
              <w:t>Ф</w:t>
            </w:r>
            <w:r w:rsidRPr="00556AAF">
              <w:rPr>
                <w:color w:val="171717" w:themeColor="background2" w:themeShade="1A"/>
              </w:rPr>
              <w:t>орми перевірки самостійної роботи</w:t>
            </w:r>
            <w:r w:rsidRPr="00556AAF">
              <w:rPr>
                <w:color w:val="171717" w:themeColor="background2" w:themeShade="1A"/>
                <w:lang w:val="uk-UA"/>
              </w:rPr>
              <w:t>.</w:t>
            </w:r>
          </w:p>
          <w:p w:rsidR="004E276B" w:rsidRPr="00556AAF" w:rsidRDefault="004E276B" w:rsidP="002F3E86">
            <w:pPr>
              <w:pStyle w:val="a8"/>
              <w:numPr>
                <w:ilvl w:val="0"/>
                <w:numId w:val="27"/>
              </w:numPr>
              <w:tabs>
                <w:tab w:val="left" w:pos="708"/>
              </w:tabs>
              <w:suppressAutoHyphens/>
              <w:spacing w:after="0"/>
              <w:jc w:val="both"/>
              <w:rPr>
                <w:color w:val="171717" w:themeColor="background2" w:themeShade="1A"/>
              </w:rPr>
            </w:pPr>
            <w:r w:rsidRPr="00556AAF">
              <w:rPr>
                <w:color w:val="171717" w:themeColor="background2" w:themeShade="1A"/>
                <w:lang w:val="uk-UA"/>
              </w:rPr>
              <w:t>П</w:t>
            </w:r>
            <w:r w:rsidRPr="00556AAF">
              <w:rPr>
                <w:color w:val="171717" w:themeColor="background2" w:themeShade="1A"/>
              </w:rPr>
              <w:t xml:space="preserve">ошуково-дослідницька робота </w:t>
            </w:r>
            <w:r w:rsidRPr="00556AAF">
              <w:rPr>
                <w:color w:val="171717" w:themeColor="background2" w:themeShade="1A"/>
                <w:lang w:val="uk-UA"/>
              </w:rPr>
              <w:t>учнів.</w:t>
            </w:r>
          </w:p>
          <w:p w:rsidR="004E276B" w:rsidRPr="00556AAF" w:rsidRDefault="004E276B" w:rsidP="002F3E86">
            <w:pPr>
              <w:pStyle w:val="a8"/>
              <w:numPr>
                <w:ilvl w:val="0"/>
                <w:numId w:val="27"/>
              </w:numPr>
              <w:tabs>
                <w:tab w:val="left" w:pos="708"/>
              </w:tabs>
              <w:suppressAutoHyphens/>
              <w:spacing w:after="0"/>
              <w:jc w:val="both"/>
              <w:rPr>
                <w:color w:val="171717" w:themeColor="background2" w:themeShade="1A"/>
              </w:rPr>
            </w:pPr>
            <w:r w:rsidRPr="00556AAF">
              <w:rPr>
                <w:color w:val="171717" w:themeColor="background2" w:themeShade="1A"/>
                <w:lang w:val="uk-UA"/>
              </w:rPr>
              <w:t>Ш</w:t>
            </w:r>
            <w:r w:rsidRPr="00556AAF">
              <w:rPr>
                <w:color w:val="171717" w:themeColor="background2" w:themeShade="1A"/>
              </w:rPr>
              <w:t>ляхи вдосконалення активізації самостійної роботи</w:t>
            </w:r>
            <w:r w:rsidRPr="00556AAF">
              <w:rPr>
                <w:color w:val="171717" w:themeColor="background2" w:themeShade="1A"/>
                <w:lang w:val="uk-UA"/>
              </w:rPr>
              <w:t xml:space="preserve"> учнів</w:t>
            </w:r>
            <w:r w:rsidRPr="00556AAF">
              <w:rPr>
                <w:color w:val="171717" w:themeColor="background2" w:themeShade="1A"/>
              </w:rPr>
              <w:t>.</w:t>
            </w:r>
          </w:p>
          <w:p w:rsidR="001005F3" w:rsidRPr="00556AAF" w:rsidRDefault="004E276B" w:rsidP="004E276B">
            <w:pPr>
              <w:pStyle w:val="a8"/>
              <w:spacing w:after="0"/>
              <w:ind w:left="720"/>
              <w:jc w:val="both"/>
              <w:rPr>
                <w:bCs/>
                <w:color w:val="000000"/>
              </w:rPr>
            </w:pPr>
            <w:r w:rsidRPr="00556AAF">
              <w:rPr>
                <w:color w:val="171717" w:themeColor="background2" w:themeShade="1A"/>
                <w:lang w:val="uk-UA"/>
              </w:rPr>
              <w:t>М</w:t>
            </w:r>
            <w:r w:rsidRPr="00556AAF">
              <w:rPr>
                <w:color w:val="171717" w:themeColor="background2" w:themeShade="1A"/>
              </w:rPr>
              <w:t>ет</w:t>
            </w:r>
            <w:r w:rsidRPr="00556AAF">
              <w:rPr>
                <w:color w:val="171717" w:themeColor="background2" w:themeShade="1A"/>
                <w:lang w:val="uk-UA"/>
              </w:rPr>
              <w:t>а</w:t>
            </w:r>
            <w:r w:rsidRPr="00556AAF">
              <w:rPr>
                <w:color w:val="171717" w:themeColor="background2" w:themeShade="1A"/>
              </w:rPr>
              <w:t xml:space="preserve"> і зміст </w:t>
            </w:r>
            <w:r w:rsidRPr="00556AAF">
              <w:rPr>
                <w:color w:val="171717" w:themeColor="background2" w:themeShade="1A"/>
                <w:lang w:val="uk-UA"/>
              </w:rPr>
              <w:t xml:space="preserve">виробничої </w:t>
            </w:r>
            <w:r>
              <w:rPr>
                <w:color w:val="171717" w:themeColor="background2" w:themeShade="1A"/>
              </w:rPr>
              <w:t>педагогічної практики</w:t>
            </w:r>
            <w:r>
              <w:rPr>
                <w:color w:val="171717" w:themeColor="background2" w:themeShade="1A"/>
                <w:lang w:val="uk-UA"/>
              </w:rPr>
              <w:t xml:space="preserve"> студентів</w:t>
            </w:r>
          </w:p>
        </w:tc>
      </w:tr>
    </w:tbl>
    <w:p w:rsidR="00DE2240" w:rsidRPr="003664C6" w:rsidRDefault="00DE2240" w:rsidP="007E6C38">
      <w:pPr>
        <w:ind w:firstLine="720"/>
        <w:jc w:val="both"/>
        <w:rPr>
          <w:b/>
          <w:lang w:val="uk-UA"/>
        </w:rPr>
      </w:pPr>
    </w:p>
    <w:p w:rsidR="00DE2240" w:rsidRPr="003664C6" w:rsidRDefault="00DE2240" w:rsidP="007E6C38">
      <w:pPr>
        <w:ind w:firstLine="720"/>
        <w:jc w:val="both"/>
        <w:rPr>
          <w:lang w:val="uk-UA"/>
        </w:rPr>
      </w:pPr>
    </w:p>
    <w:p w:rsidR="00EF264A" w:rsidRPr="003664C6" w:rsidRDefault="00EF264A" w:rsidP="007E6C38">
      <w:pPr>
        <w:jc w:val="center"/>
        <w:rPr>
          <w:b/>
          <w:i/>
          <w:caps/>
          <w:color w:val="000000"/>
        </w:rPr>
      </w:pPr>
      <w:r w:rsidRPr="003664C6">
        <w:rPr>
          <w:b/>
          <w:i/>
          <w:caps/>
          <w:color w:val="000000"/>
        </w:rPr>
        <w:t>8. Система оцінювання та вимоги</w:t>
      </w:r>
    </w:p>
    <w:p w:rsidR="00EF264A" w:rsidRPr="003664C6" w:rsidRDefault="00EF264A" w:rsidP="007E6C38">
      <w:pPr>
        <w:jc w:val="center"/>
        <w:rPr>
          <w:i/>
          <w:color w:val="000000"/>
        </w:rPr>
      </w:pPr>
    </w:p>
    <w:tbl>
      <w:tblPr>
        <w:tblW w:w="10774"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69"/>
        <w:gridCol w:w="8505"/>
      </w:tblGrid>
      <w:tr w:rsidR="00EF264A" w:rsidRPr="003664C6" w:rsidTr="00DE2240">
        <w:tc>
          <w:tcPr>
            <w:tcW w:w="2269" w:type="dxa"/>
            <w:vAlign w:val="center"/>
          </w:tcPr>
          <w:p w:rsidR="00EF264A" w:rsidRPr="003664C6" w:rsidRDefault="00EF264A" w:rsidP="007E6C38">
            <w:pPr>
              <w:pStyle w:val="2"/>
              <w:spacing w:line="240" w:lineRule="auto"/>
              <w:rPr>
                <w:rFonts w:ascii="Times New Roman" w:hAnsi="Times New Roman" w:cs="Times New Roman"/>
                <w:b/>
                <w:i/>
                <w:sz w:val="24"/>
                <w:szCs w:val="24"/>
                <w:lang w:val="uk-UA"/>
              </w:rPr>
            </w:pPr>
            <w:r w:rsidRPr="003664C6">
              <w:rPr>
                <w:rFonts w:ascii="Times New Roman" w:hAnsi="Times New Roman" w:cs="Times New Roman"/>
                <w:b/>
                <w:i/>
                <w:sz w:val="24"/>
                <w:szCs w:val="24"/>
                <w:lang w:val="uk-UA"/>
              </w:rPr>
              <w:t>Загальна система оцінювання курсу</w:t>
            </w:r>
          </w:p>
        </w:tc>
        <w:tc>
          <w:tcPr>
            <w:tcW w:w="8505" w:type="dxa"/>
          </w:tcPr>
          <w:p w:rsidR="00EF264A" w:rsidRPr="003664C6" w:rsidRDefault="00EF264A" w:rsidP="007E6C38">
            <w:pPr>
              <w:pStyle w:val="2"/>
              <w:tabs>
                <w:tab w:val="left" w:pos="326"/>
              </w:tabs>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3664C6">
              <w:rPr>
                <w:rFonts w:ascii="Cambria Math" w:eastAsia="MS Mincho" w:hAnsi="Cambria Math" w:cs="Cambria Math"/>
                <w:i/>
                <w:sz w:val="24"/>
                <w:szCs w:val="24"/>
                <w:lang w:val="uk-UA"/>
              </w:rPr>
              <w:t>∗</w:t>
            </w:r>
            <w:r w:rsidRPr="003664C6">
              <w:rPr>
                <w:rFonts w:ascii="Times New Roman" w:hAnsi="Times New Roman" w:cs="Times New Roman"/>
                <w:i/>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3664C6">
              <w:rPr>
                <w:rFonts w:ascii="Cambria Math" w:eastAsia="MS Mincho" w:hAnsi="Cambria Math" w:cs="Cambria Math"/>
                <w:i/>
                <w:sz w:val="24"/>
                <w:szCs w:val="24"/>
                <w:lang w:val="uk-UA"/>
              </w:rPr>
              <w:t>∗</w:t>
            </w:r>
            <w:r w:rsidRPr="003664C6">
              <w:rPr>
                <w:rFonts w:ascii="Times New Roman" w:hAnsi="Times New Roman" w:cs="Times New Roman"/>
                <w:i/>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w:t>
            </w:r>
            <w:r w:rsidRPr="003664C6">
              <w:rPr>
                <w:rFonts w:ascii="Times New Roman" w:hAnsi="Times New Roman" w:cs="Times New Roman"/>
                <w:i/>
                <w:sz w:val="24"/>
                <w:szCs w:val="24"/>
                <w:lang w:val="uk-UA"/>
              </w:rPr>
              <w:lastRenderedPageBreak/>
              <w:t xml:space="preserve">дисципліни є диференційований або недиференційований залік, то набраних таким чином 60 і більше балів достатньо для його зарахування. </w:t>
            </w:r>
          </w:p>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F264A" w:rsidRPr="00073D05" w:rsidTr="00DE2240">
        <w:tc>
          <w:tcPr>
            <w:tcW w:w="2269" w:type="dxa"/>
          </w:tcPr>
          <w:p w:rsidR="00EF264A" w:rsidRPr="003664C6" w:rsidRDefault="00EF264A" w:rsidP="007E6C38">
            <w:pPr>
              <w:pStyle w:val="2"/>
              <w:widowControl w:val="0"/>
              <w:spacing w:line="240" w:lineRule="auto"/>
              <w:jc w:val="center"/>
              <w:rPr>
                <w:rFonts w:ascii="Times New Roman" w:hAnsi="Times New Roman" w:cs="Times New Roman"/>
                <w:b/>
                <w:i/>
                <w:sz w:val="24"/>
                <w:szCs w:val="24"/>
                <w:lang w:val="uk-UA"/>
              </w:rPr>
            </w:pPr>
            <w:r w:rsidRPr="003664C6">
              <w:rPr>
                <w:rFonts w:ascii="Times New Roman" w:hAnsi="Times New Roman" w:cs="Times New Roman"/>
                <w:b/>
                <w:i/>
                <w:sz w:val="24"/>
                <w:szCs w:val="24"/>
                <w:lang w:val="uk-UA"/>
              </w:rPr>
              <w:lastRenderedPageBreak/>
              <w:t>Практичні заняття</w:t>
            </w:r>
          </w:p>
        </w:tc>
        <w:tc>
          <w:tcPr>
            <w:tcW w:w="8505" w:type="dxa"/>
          </w:tcPr>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b/>
                <w:i/>
                <w:sz w:val="24"/>
                <w:szCs w:val="24"/>
                <w:lang w:val="uk-UA"/>
              </w:rPr>
              <w:t>«5»</w:t>
            </w:r>
            <w:r w:rsidRPr="003664C6">
              <w:rPr>
                <w:rFonts w:ascii="Times New Roman" w:hAnsi="Times New Roman" w:cs="Times New Roman"/>
                <w:i/>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b/>
                <w:i/>
                <w:sz w:val="24"/>
                <w:szCs w:val="24"/>
                <w:lang w:val="uk-UA"/>
              </w:rPr>
              <w:t>«4»</w:t>
            </w:r>
            <w:r w:rsidRPr="003664C6">
              <w:rPr>
                <w:rFonts w:ascii="Times New Roman" w:hAnsi="Times New Roman" w:cs="Times New Roman"/>
                <w:i/>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b/>
                <w:i/>
                <w:sz w:val="24"/>
                <w:szCs w:val="24"/>
                <w:lang w:val="uk-UA"/>
              </w:rPr>
              <w:t>«3»</w:t>
            </w:r>
            <w:r w:rsidRPr="003664C6">
              <w:rPr>
                <w:rFonts w:ascii="Times New Roman" w:hAnsi="Times New Roman" w:cs="Times New Roman"/>
                <w:i/>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F264A" w:rsidRPr="003664C6" w:rsidRDefault="00EF264A" w:rsidP="007E6C38">
            <w:pPr>
              <w:pStyle w:val="2"/>
              <w:spacing w:line="240" w:lineRule="auto"/>
              <w:ind w:firstLine="326"/>
              <w:jc w:val="both"/>
              <w:rPr>
                <w:rFonts w:ascii="Times New Roman" w:hAnsi="Times New Roman" w:cs="Times New Roman"/>
                <w:i/>
                <w:sz w:val="24"/>
                <w:szCs w:val="24"/>
                <w:lang w:val="uk-UA"/>
              </w:rPr>
            </w:pPr>
            <w:r w:rsidRPr="003664C6">
              <w:rPr>
                <w:rFonts w:ascii="Times New Roman" w:hAnsi="Times New Roman" w:cs="Times New Roman"/>
                <w:b/>
                <w:i/>
                <w:sz w:val="24"/>
                <w:szCs w:val="24"/>
                <w:lang w:val="uk-UA"/>
              </w:rPr>
              <w:t>«2»</w:t>
            </w:r>
            <w:r w:rsidRPr="003664C6">
              <w:rPr>
                <w:rFonts w:ascii="Times New Roman" w:hAnsi="Times New Roman" w:cs="Times New Roman"/>
                <w:i/>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F264A" w:rsidRPr="003664C6" w:rsidTr="00DE2240">
        <w:tc>
          <w:tcPr>
            <w:tcW w:w="2269" w:type="dxa"/>
          </w:tcPr>
          <w:p w:rsidR="00EF264A" w:rsidRPr="003664C6" w:rsidRDefault="00EF264A" w:rsidP="007E6C38">
            <w:pPr>
              <w:pStyle w:val="2"/>
              <w:widowControl w:val="0"/>
              <w:spacing w:line="240" w:lineRule="auto"/>
              <w:jc w:val="center"/>
              <w:rPr>
                <w:rFonts w:ascii="Times New Roman" w:hAnsi="Times New Roman" w:cs="Times New Roman"/>
                <w:b/>
                <w:i/>
                <w:sz w:val="24"/>
                <w:szCs w:val="24"/>
                <w:lang w:val="uk-UA"/>
              </w:rPr>
            </w:pPr>
            <w:r w:rsidRPr="003664C6">
              <w:rPr>
                <w:rFonts w:ascii="Times New Roman" w:hAnsi="Times New Roman" w:cs="Times New Roman"/>
                <w:b/>
                <w:i/>
                <w:sz w:val="24"/>
                <w:szCs w:val="24"/>
                <w:lang w:val="uk-UA"/>
              </w:rPr>
              <w:t>Умови допуску до підсумкового контролю</w:t>
            </w:r>
          </w:p>
        </w:tc>
        <w:tc>
          <w:tcPr>
            <w:tcW w:w="8505" w:type="dxa"/>
          </w:tcPr>
          <w:p w:rsidR="00EF264A" w:rsidRPr="003664C6" w:rsidRDefault="00EF264A" w:rsidP="007E6C38">
            <w:pPr>
              <w:pStyle w:val="2"/>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F264A" w:rsidRPr="003664C6" w:rsidRDefault="00EF264A" w:rsidP="007E6C38">
            <w:pPr>
              <w:pStyle w:val="2"/>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EF264A" w:rsidRPr="003664C6" w:rsidRDefault="00EF264A" w:rsidP="007E6C38">
      <w:pPr>
        <w:jc w:val="both"/>
        <w:rPr>
          <w:lang w:val="uk-UA"/>
        </w:rPr>
      </w:pPr>
    </w:p>
    <w:p w:rsidR="00EF264A" w:rsidRDefault="00EF264A" w:rsidP="007E6C38">
      <w:pPr>
        <w:ind w:firstLine="720"/>
        <w:jc w:val="both"/>
        <w:rPr>
          <w:lang w:val="uk-UA"/>
        </w:rPr>
      </w:pPr>
    </w:p>
    <w:p w:rsidR="00073D05" w:rsidRPr="003664C6" w:rsidRDefault="00073D05" w:rsidP="007E6C38">
      <w:pPr>
        <w:ind w:firstLine="720"/>
        <w:jc w:val="both"/>
        <w:rPr>
          <w:lang w:val="uk-UA"/>
        </w:rPr>
      </w:pPr>
    </w:p>
    <w:p w:rsidR="0031182A" w:rsidRPr="003664C6" w:rsidRDefault="0031182A" w:rsidP="007E6C38">
      <w:pPr>
        <w:ind w:firstLine="1713"/>
        <w:jc w:val="right"/>
        <w:rPr>
          <w:lang w:val="uk-UA"/>
        </w:rPr>
      </w:pPr>
    </w:p>
    <w:p w:rsidR="0031182A" w:rsidRPr="003664C6" w:rsidRDefault="0031182A" w:rsidP="007E6C38">
      <w:pPr>
        <w:widowControl w:val="0"/>
        <w:jc w:val="center"/>
        <w:rPr>
          <w:b/>
          <w:i/>
          <w:caps/>
          <w:color w:val="000000"/>
          <w:lang w:val="uk-UA"/>
        </w:rPr>
      </w:pPr>
      <w:r w:rsidRPr="003664C6">
        <w:rPr>
          <w:b/>
          <w:i/>
          <w:caps/>
          <w:color w:val="000000"/>
        </w:rPr>
        <w:lastRenderedPageBreak/>
        <w:t>9. Рекомендована література</w:t>
      </w:r>
      <w:r w:rsidR="00DE2240" w:rsidRPr="003664C6">
        <w:rPr>
          <w:b/>
          <w:i/>
          <w:caps/>
          <w:color w:val="000000"/>
          <w:lang w:val="uk-UA"/>
        </w:rPr>
        <w:t xml:space="preserve"> та інформаційні ресурси</w:t>
      </w:r>
    </w:p>
    <w:p w:rsidR="0031182A" w:rsidRPr="003664C6" w:rsidRDefault="0031182A" w:rsidP="007E6C38">
      <w:pPr>
        <w:widowControl w:val="0"/>
        <w:jc w:val="center"/>
        <w:rPr>
          <w:b/>
          <w:i/>
          <w:color w:val="000000"/>
        </w:rPr>
      </w:pPr>
    </w:p>
    <w:p w:rsidR="0057427E" w:rsidRDefault="0057427E" w:rsidP="0057427E">
      <w:pPr>
        <w:jc w:val="center"/>
        <w:rPr>
          <w:b/>
          <w:i/>
          <w:caps/>
          <w:lang w:val="uk-UA"/>
        </w:rPr>
      </w:pPr>
      <w:r>
        <w:rPr>
          <w:b/>
          <w:i/>
          <w:caps/>
        </w:rPr>
        <w:t>Основна література</w:t>
      </w:r>
    </w:p>
    <w:p w:rsidR="0057427E" w:rsidRPr="0057427E" w:rsidRDefault="0057427E" w:rsidP="002F3E86">
      <w:pPr>
        <w:pStyle w:val="a3"/>
        <w:numPr>
          <w:ilvl w:val="0"/>
          <w:numId w:val="32"/>
        </w:numPr>
        <w:rPr>
          <w:b/>
          <w:i/>
          <w:caps/>
        </w:rPr>
      </w:pPr>
      <w:r w:rsidRPr="0057427E">
        <w:rPr>
          <w:color w:val="171717" w:themeColor="background2" w:themeShade="1A"/>
          <w:lang w:val="uk-UA"/>
        </w:rPr>
        <w:t>Копєйцева Л.П., Єгорова Ю.М. Методика викладання світової літератури у вищих навчальних закладах</w:t>
      </w:r>
      <w:r>
        <w:rPr>
          <w:color w:val="171717" w:themeColor="background2" w:themeShade="1A"/>
          <w:lang w:val="uk-UA"/>
        </w:rPr>
        <w:t>. Мелітополь, МДПУ.</w:t>
      </w:r>
      <w:r w:rsidRPr="0057427E">
        <w:rPr>
          <w:color w:val="171717" w:themeColor="background2" w:themeShade="1A"/>
          <w:lang w:val="uk-UA"/>
        </w:rPr>
        <w:t xml:space="preserve"> 2016. 348 с.</w:t>
      </w:r>
    </w:p>
    <w:p w:rsidR="00BF76E7" w:rsidRPr="003664C6" w:rsidRDefault="00BF76E7" w:rsidP="002F3E86">
      <w:pPr>
        <w:pStyle w:val="a5"/>
        <w:numPr>
          <w:ilvl w:val="0"/>
          <w:numId w:val="32"/>
        </w:numPr>
        <w:tabs>
          <w:tab w:val="left" w:pos="432"/>
        </w:tabs>
        <w:suppressAutoHyphens/>
        <w:spacing w:before="0" w:line="240" w:lineRule="auto"/>
        <w:jc w:val="both"/>
        <w:rPr>
          <w:color w:val="1D1B11"/>
          <w:sz w:val="24"/>
        </w:rPr>
      </w:pPr>
      <w:r w:rsidRPr="003664C6">
        <w:rPr>
          <w:color w:val="000000"/>
          <w:sz w:val="24"/>
        </w:rPr>
        <w:t>Мацевко-Бекерська Л. Методика викладання світової літератури. Львів : ЛНУ ім. І. Франка, 2011. 320 с.</w:t>
      </w:r>
    </w:p>
    <w:p w:rsidR="001D495F" w:rsidRPr="003664C6" w:rsidRDefault="001D495F" w:rsidP="002F3E86">
      <w:pPr>
        <w:pStyle w:val="a5"/>
        <w:numPr>
          <w:ilvl w:val="0"/>
          <w:numId w:val="32"/>
        </w:numPr>
        <w:tabs>
          <w:tab w:val="left" w:pos="432"/>
        </w:tabs>
        <w:suppressAutoHyphens/>
        <w:spacing w:before="0" w:line="240" w:lineRule="auto"/>
        <w:jc w:val="both"/>
        <w:rPr>
          <w:color w:val="1D1B11"/>
          <w:sz w:val="24"/>
        </w:rPr>
      </w:pPr>
      <w:r w:rsidRPr="003664C6">
        <w:rPr>
          <w:color w:val="1D1B11"/>
          <w:sz w:val="24"/>
        </w:rPr>
        <w:t>Мірошниченко Л.Ф. Методика викладання світової літератури в середніх навчальни</w:t>
      </w:r>
      <w:r w:rsidR="0057427E">
        <w:rPr>
          <w:color w:val="1D1B11"/>
          <w:sz w:val="24"/>
        </w:rPr>
        <w:t xml:space="preserve">х закладах / Мірошніченко Л.Ф. Київ: Ленвіт, 2000. </w:t>
      </w:r>
      <w:r w:rsidRPr="003664C6">
        <w:rPr>
          <w:color w:val="1D1B11"/>
          <w:sz w:val="24"/>
        </w:rPr>
        <w:t>240. [підручник для студентів-філологів]</w:t>
      </w:r>
    </w:p>
    <w:p w:rsidR="00BF76E7" w:rsidRPr="003664C6" w:rsidRDefault="00BF76E7" w:rsidP="0057427E">
      <w:pPr>
        <w:pStyle w:val="a5"/>
        <w:tabs>
          <w:tab w:val="left" w:pos="432"/>
        </w:tabs>
        <w:suppressAutoHyphens/>
        <w:spacing w:before="0" w:line="240" w:lineRule="auto"/>
        <w:ind w:left="720"/>
        <w:jc w:val="both"/>
        <w:rPr>
          <w:color w:val="1D1B11"/>
          <w:sz w:val="24"/>
        </w:rPr>
      </w:pPr>
      <w:r w:rsidRPr="003664C6">
        <w:rPr>
          <w:color w:val="000000"/>
          <w:sz w:val="24"/>
        </w:rPr>
        <w:t> </w:t>
      </w:r>
      <w:hyperlink r:id="rId9" w:history="1">
        <w:r w:rsidRPr="003664C6">
          <w:rPr>
            <w:rStyle w:val="a4"/>
            <w:sz w:val="24"/>
          </w:rPr>
          <w:t>http://194.44.152.155/elib/local/sk721423.pdf</w:t>
        </w:r>
      </w:hyperlink>
    </w:p>
    <w:p w:rsidR="001D495F" w:rsidRPr="003664C6" w:rsidRDefault="001D495F" w:rsidP="002F3E86">
      <w:pPr>
        <w:pStyle w:val="a5"/>
        <w:numPr>
          <w:ilvl w:val="0"/>
          <w:numId w:val="32"/>
        </w:numPr>
        <w:tabs>
          <w:tab w:val="left" w:pos="432"/>
        </w:tabs>
        <w:suppressAutoHyphens/>
        <w:spacing w:before="0" w:line="240" w:lineRule="auto"/>
        <w:jc w:val="both"/>
        <w:rPr>
          <w:color w:val="1D1B11"/>
          <w:sz w:val="24"/>
        </w:rPr>
      </w:pPr>
      <w:r w:rsidRPr="003664C6">
        <w:rPr>
          <w:color w:val="1D1B11"/>
          <w:sz w:val="24"/>
        </w:rPr>
        <w:t xml:space="preserve">Наукові основи методики викладання літератури [Навчально-методичний посібник] / </w:t>
      </w:r>
      <w:r w:rsidR="0057427E">
        <w:rPr>
          <w:color w:val="1D1B11"/>
          <w:sz w:val="24"/>
        </w:rPr>
        <w:t xml:space="preserve"> За редакцією Н.Й.Волошиної.  Київ</w:t>
      </w:r>
      <w:r w:rsidRPr="003664C6">
        <w:rPr>
          <w:color w:val="1D1B11"/>
          <w:sz w:val="24"/>
        </w:rPr>
        <w:t xml:space="preserve">: Ленвіт, 2002.  344 </w:t>
      </w:r>
      <w:r w:rsidRPr="003664C6">
        <w:rPr>
          <w:color w:val="1D1B11"/>
          <w:sz w:val="24"/>
          <w:lang w:val="en-US"/>
        </w:rPr>
        <w:t>c</w:t>
      </w:r>
      <w:r w:rsidRPr="003664C6">
        <w:rPr>
          <w:color w:val="1D1B11"/>
          <w:sz w:val="24"/>
        </w:rPr>
        <w:t>.</w:t>
      </w:r>
    </w:p>
    <w:p w:rsidR="00BF76E7" w:rsidRPr="003664C6" w:rsidRDefault="00BF76E7" w:rsidP="002F3E86">
      <w:pPr>
        <w:pStyle w:val="a5"/>
        <w:numPr>
          <w:ilvl w:val="0"/>
          <w:numId w:val="32"/>
        </w:numPr>
        <w:tabs>
          <w:tab w:val="left" w:pos="432"/>
        </w:tabs>
        <w:suppressAutoHyphens/>
        <w:spacing w:before="0" w:line="240" w:lineRule="auto"/>
        <w:jc w:val="both"/>
        <w:rPr>
          <w:color w:val="1D1B11"/>
          <w:sz w:val="24"/>
        </w:rPr>
      </w:pPr>
      <w:r w:rsidRPr="003664C6">
        <w:rPr>
          <w:color w:val="000000"/>
          <w:sz w:val="24"/>
        </w:rPr>
        <w:t xml:space="preserve">Токмань Г. Методика навчання української і зарубіжної літератури: самостійна робота студента. Київ : Міленіум, 2019. 110 с. URL: </w:t>
      </w:r>
      <w:hyperlink r:id="rId10" w:history="1">
        <w:r w:rsidRPr="003664C6">
          <w:rPr>
            <w:rStyle w:val="a4"/>
            <w:sz w:val="24"/>
          </w:rPr>
          <w:t>http://ephsheir.phdpu.edu.ua/xmlui/bitstream/handle/</w:t>
        </w:r>
      </w:hyperlink>
    </w:p>
    <w:p w:rsidR="001D495F" w:rsidRPr="003664C6" w:rsidRDefault="001D495F" w:rsidP="002F3E86">
      <w:pPr>
        <w:pStyle w:val="a5"/>
        <w:numPr>
          <w:ilvl w:val="0"/>
          <w:numId w:val="32"/>
        </w:numPr>
        <w:tabs>
          <w:tab w:val="left" w:pos="432"/>
        </w:tabs>
        <w:suppressAutoHyphens/>
        <w:spacing w:before="0" w:line="240" w:lineRule="auto"/>
        <w:jc w:val="both"/>
        <w:rPr>
          <w:color w:val="1D1B11"/>
          <w:sz w:val="24"/>
        </w:rPr>
      </w:pPr>
      <w:r w:rsidRPr="003664C6">
        <w:rPr>
          <w:color w:val="1D1B11"/>
          <w:sz w:val="24"/>
        </w:rPr>
        <w:t>Штейнбук Ф.М. Методика викладання зарубіжної літератури у школі / [Навчальний</w:t>
      </w:r>
      <w:r w:rsidR="0057427E">
        <w:rPr>
          <w:color w:val="1D1B11"/>
          <w:sz w:val="24"/>
        </w:rPr>
        <w:t xml:space="preserve"> посібник].  К.: Кондор, 2007. </w:t>
      </w:r>
      <w:r w:rsidRPr="003664C6">
        <w:rPr>
          <w:color w:val="1D1B11"/>
          <w:sz w:val="24"/>
        </w:rPr>
        <w:t>316 с.</w:t>
      </w:r>
    </w:p>
    <w:p w:rsidR="00BF76E7" w:rsidRPr="003664C6" w:rsidRDefault="0057427E" w:rsidP="00BF76E7">
      <w:pPr>
        <w:pStyle w:val="a5"/>
        <w:tabs>
          <w:tab w:val="left" w:pos="432"/>
        </w:tabs>
        <w:suppressAutoHyphens/>
        <w:spacing w:before="0" w:line="240" w:lineRule="auto"/>
        <w:jc w:val="both"/>
        <w:rPr>
          <w:color w:val="1D1B11"/>
          <w:sz w:val="24"/>
        </w:rPr>
      </w:pPr>
      <w:r>
        <w:t xml:space="preserve">          </w:t>
      </w:r>
      <w:hyperlink r:id="rId11" w:history="1">
        <w:r w:rsidR="00BF76E7" w:rsidRPr="003664C6">
          <w:rPr>
            <w:rStyle w:val="a4"/>
            <w:sz w:val="24"/>
          </w:rPr>
          <w:t>http://library.udpu.org.ua/library_files/437729.pdf</w:t>
        </w:r>
      </w:hyperlink>
    </w:p>
    <w:p w:rsidR="0031182A" w:rsidRPr="003664C6" w:rsidRDefault="0031182A" w:rsidP="007E6C38">
      <w:pPr>
        <w:jc w:val="center"/>
        <w:rPr>
          <w:b/>
          <w:i/>
          <w:caps/>
          <w:lang w:val="uk-UA"/>
        </w:rPr>
      </w:pPr>
    </w:p>
    <w:p w:rsidR="0031182A" w:rsidRPr="003664C6" w:rsidRDefault="0031182A" w:rsidP="007E6C38">
      <w:pPr>
        <w:jc w:val="center"/>
        <w:rPr>
          <w:b/>
          <w:i/>
          <w:caps/>
          <w:lang w:val="uk-UA"/>
        </w:rPr>
      </w:pPr>
    </w:p>
    <w:p w:rsidR="0031182A" w:rsidRPr="003664C6" w:rsidRDefault="0031182A" w:rsidP="007E6C38">
      <w:pPr>
        <w:jc w:val="center"/>
        <w:rPr>
          <w:b/>
          <w:i/>
          <w:caps/>
        </w:rPr>
      </w:pPr>
      <w:r w:rsidRPr="003664C6">
        <w:rPr>
          <w:b/>
          <w:i/>
          <w:caps/>
        </w:rPr>
        <w:t>Допоміжна література</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Бабенко В. Порівняльний аналіз оригіналу й перекладу </w:t>
      </w:r>
      <w:proofErr w:type="gramStart"/>
      <w:r w:rsidRPr="003664C6">
        <w:rPr>
          <w:color w:val="000000"/>
        </w:rPr>
        <w:t>п</w:t>
      </w:r>
      <w:proofErr w:type="gramEnd"/>
      <w:r w:rsidRPr="003664C6">
        <w:rPr>
          <w:color w:val="000000"/>
        </w:rPr>
        <w:t>ід час вивчення зарубіжної літератури. Всесвітня література в середніх навчальних закладах України. 2005. № 6. С. 39–42.</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Браже Т. Целостное изучение зпического произведения: пособие для учителя. СПб</w:t>
      </w:r>
      <w:proofErr w:type="gramStart"/>
      <w:r w:rsidRPr="003664C6">
        <w:rPr>
          <w:color w:val="000000"/>
        </w:rPr>
        <w:t xml:space="preserve"> :</w:t>
      </w:r>
      <w:proofErr w:type="gramEnd"/>
      <w:r w:rsidRPr="003664C6">
        <w:rPr>
          <w:color w:val="000000"/>
        </w:rPr>
        <w:t xml:space="preserve"> Глагол, 2000. 271 с.</w:t>
      </w:r>
    </w:p>
    <w:p w:rsidR="00B5434E" w:rsidRPr="003664C6" w:rsidRDefault="00B5434E" w:rsidP="002F3E86">
      <w:pPr>
        <w:pStyle w:val="a7"/>
        <w:numPr>
          <w:ilvl w:val="0"/>
          <w:numId w:val="3"/>
        </w:numPr>
        <w:spacing w:before="0" w:beforeAutospacing="0" w:after="0" w:afterAutospacing="0"/>
        <w:ind w:left="851" w:firstLine="0"/>
        <w:jc w:val="both"/>
        <w:rPr>
          <w:lang w:val="en-US"/>
        </w:rPr>
      </w:pPr>
      <w:r w:rsidRPr="003664C6">
        <w:rPr>
          <w:color w:val="000000"/>
        </w:rPr>
        <w:t xml:space="preserve">Волинець І.  Позакласна робота з літературного краєзнавства в курсі </w:t>
      </w:r>
      <w:proofErr w:type="gramStart"/>
      <w:r w:rsidRPr="003664C6">
        <w:rPr>
          <w:color w:val="000000"/>
        </w:rPr>
        <w:t>св</w:t>
      </w:r>
      <w:proofErr w:type="gramEnd"/>
      <w:r w:rsidRPr="003664C6">
        <w:rPr>
          <w:color w:val="000000"/>
        </w:rPr>
        <w:t xml:space="preserve">ітової літератури. </w:t>
      </w:r>
      <w:r w:rsidRPr="003664C6">
        <w:rPr>
          <w:color w:val="000000"/>
          <w:lang w:val="en-US"/>
        </w:rPr>
        <w:t xml:space="preserve">URL:  </w:t>
      </w:r>
      <w:hyperlink r:id="rId12" w:history="1">
        <w:r w:rsidRPr="003664C6">
          <w:rPr>
            <w:rStyle w:val="a4"/>
            <w:color w:val="0066CC"/>
            <w:lang w:val="en-US"/>
          </w:rPr>
          <w:t>https://www.narodnaosvita.kiev.ua/Narodna_osvita/vupysku/14/statti/volinec.htm</w:t>
        </w:r>
      </w:hyperlink>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Волинець І.  Організація вивчення літературного краєзнавства на уроках зарубіжної літератури. </w:t>
      </w:r>
      <w:r w:rsidRPr="003664C6">
        <w:rPr>
          <w:i/>
          <w:iCs/>
          <w:color w:val="000000"/>
        </w:rPr>
        <w:t>Всесвітня література в середніх навчальних закладах України</w:t>
      </w:r>
      <w:r w:rsidRPr="003664C6">
        <w:rPr>
          <w:color w:val="000000"/>
        </w:rPr>
        <w:t>. 2008. № 1. С. 8–14.</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 Галенко А. Культурологічна компетентність у структурі професійних компетентностей студентів філологічних </w:t>
      </w:r>
      <w:proofErr w:type="gramStart"/>
      <w:r w:rsidRPr="003664C6">
        <w:rPr>
          <w:color w:val="000000"/>
        </w:rPr>
        <w:t>спец</w:t>
      </w:r>
      <w:proofErr w:type="gramEnd"/>
      <w:r w:rsidRPr="003664C6">
        <w:rPr>
          <w:color w:val="000000"/>
        </w:rPr>
        <w:t xml:space="preserve">іальностей. </w:t>
      </w:r>
      <w:r w:rsidRPr="003664C6">
        <w:rPr>
          <w:i/>
          <w:iCs/>
          <w:color w:val="000000"/>
        </w:rPr>
        <w:t xml:space="preserve">Науковий </w:t>
      </w:r>
      <w:proofErr w:type="gramStart"/>
      <w:r w:rsidRPr="003664C6">
        <w:rPr>
          <w:i/>
          <w:iCs/>
          <w:color w:val="000000"/>
        </w:rPr>
        <w:t>вісник</w:t>
      </w:r>
      <w:proofErr w:type="gramEnd"/>
      <w:r w:rsidRPr="003664C6">
        <w:rPr>
          <w:i/>
          <w:iCs/>
          <w:color w:val="000000"/>
        </w:rPr>
        <w:t xml:space="preserve"> Донбасу.</w:t>
      </w:r>
      <w:r w:rsidRPr="003664C6">
        <w:rPr>
          <w:color w:val="000000"/>
        </w:rPr>
        <w:t xml:space="preserve"> 2012. № 4. URL: </w:t>
      </w:r>
      <w:hyperlink r:id="rId13" w:history="1">
        <w:r w:rsidRPr="003664C6">
          <w:rPr>
            <w:rStyle w:val="a4"/>
            <w:color w:val="4472C4"/>
          </w:rPr>
          <w:t>http://nbuv.gov.ua/UJRN/nvd_2012_4_25</w:t>
        </w:r>
      </w:hyperlink>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Гузь О. До опанування засад методики навчального діалогу та особливостей структури сучасного уроку </w:t>
      </w:r>
      <w:proofErr w:type="gramStart"/>
      <w:r w:rsidRPr="003664C6">
        <w:rPr>
          <w:color w:val="000000"/>
        </w:rPr>
        <w:t>л</w:t>
      </w:r>
      <w:proofErr w:type="gramEnd"/>
      <w:r w:rsidRPr="003664C6">
        <w:rPr>
          <w:color w:val="000000"/>
        </w:rPr>
        <w:t xml:space="preserve">ітератури. </w:t>
      </w:r>
      <w:r w:rsidRPr="003664C6">
        <w:rPr>
          <w:i/>
          <w:iCs/>
          <w:color w:val="000000"/>
        </w:rPr>
        <w:t>Зарубіжна література в навчальних закладах</w:t>
      </w:r>
      <w:r w:rsidRPr="003664C6">
        <w:rPr>
          <w:color w:val="000000"/>
        </w:rPr>
        <w:t>. 2006. № 11–12.</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Ісаєва О. Матеріали з методики викладання зарубіжної літерпатури. URL: </w:t>
      </w:r>
      <w:hyperlink r:id="rId14" w:history="1">
        <w:r w:rsidRPr="003664C6">
          <w:rPr>
            <w:rStyle w:val="a4"/>
          </w:rPr>
          <w:t>http://www.isaieva.kiev.ua/student-us.html</w:t>
        </w:r>
      </w:hyperlink>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shd w:val="clear" w:color="auto" w:fill="FFFFFF"/>
        </w:rPr>
        <w:t>Ісаєва О. Теорія і технологія розвитку читацької діяльності старшокласників у процесі вивчення зарубіжної літератури. Київ</w:t>
      </w:r>
      <w:proofErr w:type="gramStart"/>
      <w:r w:rsidRPr="003664C6">
        <w:rPr>
          <w:color w:val="000000"/>
          <w:shd w:val="clear" w:color="auto" w:fill="FFFFFF"/>
        </w:rPr>
        <w:t xml:space="preserve"> :</w:t>
      </w:r>
      <w:proofErr w:type="gramEnd"/>
      <w:r w:rsidRPr="003664C6">
        <w:rPr>
          <w:color w:val="000000"/>
          <w:shd w:val="clear" w:color="auto" w:fill="FFFFFF"/>
        </w:rPr>
        <w:t xml:space="preserve"> Вид-во НПУ ім. М. П. Драгоманова, 2003.</w:t>
      </w:r>
      <w:r w:rsidR="0057427E">
        <w:rPr>
          <w:color w:val="000000"/>
          <w:shd w:val="clear" w:color="auto" w:fill="FFFFFF"/>
          <w:lang w:val="uk-UA"/>
        </w:rPr>
        <w:t xml:space="preserve">   </w:t>
      </w:r>
      <w:r w:rsidRPr="003664C6">
        <w:rPr>
          <w:color w:val="000000"/>
          <w:shd w:val="clear" w:color="auto" w:fill="FFFFFF"/>
        </w:rPr>
        <w:t xml:space="preserve"> 380 с.</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Клименко Ж. Міжсеміотичний переклад як засіб поглибленого вивчення художнього твору: методичні рекомендації щодо використання зразкі</w:t>
      </w:r>
      <w:proofErr w:type="gramStart"/>
      <w:r w:rsidRPr="003664C6">
        <w:rPr>
          <w:color w:val="000000"/>
        </w:rPr>
        <w:t>в</w:t>
      </w:r>
      <w:proofErr w:type="gramEnd"/>
      <w:r w:rsidRPr="003664C6">
        <w:rPr>
          <w:color w:val="000000"/>
        </w:rPr>
        <w:t xml:space="preserve"> такого перекладу. </w:t>
      </w:r>
      <w:r w:rsidRPr="003664C6">
        <w:rPr>
          <w:i/>
          <w:iCs/>
          <w:color w:val="000000"/>
        </w:rPr>
        <w:t>Всесвітня література в середніх навчальних закладах України</w:t>
      </w:r>
      <w:r w:rsidRPr="003664C6">
        <w:rPr>
          <w:color w:val="000000"/>
        </w:rPr>
        <w:t>. 2007. №3. С. 6–8.</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lastRenderedPageBreak/>
        <w:t xml:space="preserve">Клименко Ж. Порівняння оригіналу й перекладу в процесі вивчення зарубіжної літератури в старших класах. </w:t>
      </w:r>
      <w:r w:rsidRPr="003664C6">
        <w:rPr>
          <w:i/>
          <w:iCs/>
          <w:color w:val="000000"/>
        </w:rPr>
        <w:t>Всесвітня література в середніх навчальних закладах України</w:t>
      </w:r>
      <w:r w:rsidRPr="003664C6">
        <w:rPr>
          <w:color w:val="000000"/>
        </w:rPr>
        <w:t>. 2004. № 6. С. 16–20.</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 xml:space="preserve">Клименко Ж. Розкриття значення перекладної літератури як важливого чинника формування української нації. </w:t>
      </w:r>
      <w:r w:rsidRPr="003664C6">
        <w:rPr>
          <w:i/>
          <w:iCs/>
          <w:color w:val="000000"/>
        </w:rPr>
        <w:t>Всесвітня література в середніх навчальних закладах України</w:t>
      </w:r>
      <w:r w:rsidRPr="003664C6">
        <w:rPr>
          <w:color w:val="000000"/>
        </w:rPr>
        <w:t>. 2006. № 6. С. 36–39.</w:t>
      </w:r>
    </w:p>
    <w:p w:rsidR="00B5434E" w:rsidRPr="003664C6" w:rsidRDefault="00B5434E" w:rsidP="002F3E86">
      <w:pPr>
        <w:pStyle w:val="a7"/>
        <w:numPr>
          <w:ilvl w:val="0"/>
          <w:numId w:val="3"/>
        </w:numPr>
        <w:spacing w:before="0" w:beforeAutospacing="0" w:after="0" w:afterAutospacing="0"/>
        <w:ind w:left="851" w:firstLine="0"/>
        <w:jc w:val="both"/>
      </w:pPr>
      <w:r w:rsidRPr="003664C6">
        <w:rPr>
          <w:color w:val="000000"/>
        </w:rPr>
        <w:t>Клименко Ж. Теорія і технологія вивчення перекладних художніх творі</w:t>
      </w:r>
      <w:proofErr w:type="gramStart"/>
      <w:r w:rsidRPr="003664C6">
        <w:rPr>
          <w:color w:val="000000"/>
        </w:rPr>
        <w:t>в</w:t>
      </w:r>
      <w:proofErr w:type="gramEnd"/>
      <w:r w:rsidRPr="003664C6">
        <w:rPr>
          <w:color w:val="000000"/>
        </w:rPr>
        <w:t xml:space="preserve"> у старших класах загальноосвітньої школи. Київ : Ви</w:t>
      </w:r>
      <w:proofErr w:type="gramStart"/>
      <w:r w:rsidRPr="003664C6">
        <w:rPr>
          <w:color w:val="000000"/>
        </w:rPr>
        <w:t>д-</w:t>
      </w:r>
      <w:proofErr w:type="gramEnd"/>
      <w:r w:rsidRPr="003664C6">
        <w:rPr>
          <w:color w:val="000000"/>
        </w:rPr>
        <w:t xml:space="preserve"> во НПУ ім. М. П. Драгоманова, 2006. - 340 с. URL: </w:t>
      </w:r>
      <w:hyperlink r:id="rId15" w:history="1">
        <w:r w:rsidRPr="003664C6">
          <w:rPr>
            <w:rStyle w:val="a4"/>
            <w:color w:val="0066CC"/>
          </w:rPr>
          <w:t>http://nashaucheba.ru/v</w:t>
        </w:r>
      </w:hyperlink>
    </w:p>
    <w:p w:rsidR="00B5434E" w:rsidRPr="003664C6" w:rsidRDefault="00B5434E" w:rsidP="002F3E86">
      <w:pPr>
        <w:pStyle w:val="a7"/>
        <w:numPr>
          <w:ilvl w:val="0"/>
          <w:numId w:val="3"/>
        </w:numPr>
        <w:tabs>
          <w:tab w:val="left" w:pos="426"/>
        </w:tabs>
        <w:spacing w:before="0" w:beforeAutospacing="0" w:after="0" w:afterAutospacing="0"/>
        <w:ind w:left="851" w:firstLine="0"/>
        <w:jc w:val="both"/>
      </w:pPr>
      <w:r w:rsidRPr="003664C6">
        <w:rPr>
          <w:color w:val="000000"/>
        </w:rPr>
        <w:t xml:space="preserve">Клименко Ж. Шкільний курс «Зарубіжна література» як чинник формування української ідентичності учнів. </w:t>
      </w:r>
      <w:r w:rsidRPr="003664C6">
        <w:rPr>
          <w:i/>
          <w:iCs/>
          <w:color w:val="000000"/>
        </w:rPr>
        <w:t xml:space="preserve">Актуальні проблеми професійної </w:t>
      </w:r>
      <w:proofErr w:type="gramStart"/>
      <w:r w:rsidRPr="003664C6">
        <w:rPr>
          <w:i/>
          <w:iCs/>
          <w:color w:val="000000"/>
        </w:rPr>
        <w:t>п</w:t>
      </w:r>
      <w:proofErr w:type="gramEnd"/>
      <w:r w:rsidRPr="003664C6">
        <w:rPr>
          <w:i/>
          <w:iCs/>
          <w:color w:val="000000"/>
        </w:rPr>
        <w:t>ідготовки студентів-філологів до роботи в сучасному освітньому просторі</w:t>
      </w:r>
      <w:r w:rsidRPr="003664C6">
        <w:rPr>
          <w:color w:val="000000"/>
        </w:rPr>
        <w:t xml:space="preserve"> : збірник статей. Івано-Франківськ : Симфонія форте, 2017. Вип. 1. 37–49. URL: </w:t>
      </w:r>
      <w:hyperlink r:id="rId16" w:anchor="page=20" w:history="1">
        <w:r w:rsidRPr="003664C6">
          <w:rPr>
            <w:rStyle w:val="a4"/>
          </w:rPr>
          <w:t>http://194.44.152.155/files/zbirnyky/</w:t>
        </w:r>
      </w:hyperlink>
      <w:r w:rsidRPr="003664C6">
        <w:rPr>
          <w:color w:val="000000"/>
        </w:rPr>
        <w:t> </w:t>
      </w:r>
    </w:p>
    <w:p w:rsidR="0057427E" w:rsidRPr="004C264D" w:rsidRDefault="00B5434E" w:rsidP="002F3E86">
      <w:pPr>
        <w:pStyle w:val="a7"/>
        <w:numPr>
          <w:ilvl w:val="0"/>
          <w:numId w:val="3"/>
        </w:numPr>
        <w:tabs>
          <w:tab w:val="left" w:pos="709"/>
        </w:tabs>
        <w:spacing w:before="0" w:beforeAutospacing="0" w:after="0" w:afterAutospacing="0"/>
        <w:ind w:left="709" w:firstLine="0"/>
        <w:jc w:val="both"/>
      </w:pPr>
      <w:r w:rsidRPr="003664C6">
        <w:rPr>
          <w:color w:val="000000"/>
        </w:rPr>
        <w:t>Коломієць Н., Яременко Н. Культурологічна компетенція в контексті</w:t>
      </w:r>
      <w:r w:rsidRPr="003664C6">
        <w:rPr>
          <w:i/>
          <w:iCs/>
          <w:color w:val="000000"/>
        </w:rPr>
        <w:t xml:space="preserve"> </w:t>
      </w:r>
      <w:r w:rsidRPr="003664C6">
        <w:rPr>
          <w:color w:val="000000"/>
        </w:rPr>
        <w:t xml:space="preserve">фахової </w:t>
      </w:r>
      <w:proofErr w:type="gramStart"/>
      <w:r w:rsidRPr="003664C6">
        <w:rPr>
          <w:color w:val="000000"/>
        </w:rPr>
        <w:t>п</w:t>
      </w:r>
      <w:proofErr w:type="gramEnd"/>
      <w:r w:rsidRPr="003664C6">
        <w:rPr>
          <w:color w:val="000000"/>
        </w:rPr>
        <w:t xml:space="preserve">ідготовки вчителя зарубіжної літератури. </w:t>
      </w:r>
      <w:r w:rsidRPr="003664C6">
        <w:rPr>
          <w:i/>
          <w:iCs/>
          <w:color w:val="000000"/>
        </w:rPr>
        <w:t>Наукові записки</w:t>
      </w:r>
      <w:r w:rsidRPr="003664C6">
        <w:rPr>
          <w:color w:val="000000"/>
        </w:rPr>
        <w:t>. Серія</w:t>
      </w:r>
      <w:proofErr w:type="gramStart"/>
      <w:r w:rsidRPr="003664C6">
        <w:rPr>
          <w:color w:val="000000"/>
        </w:rPr>
        <w:t xml:space="preserve"> :</w:t>
      </w:r>
      <w:proofErr w:type="gramEnd"/>
      <w:r w:rsidRPr="003664C6">
        <w:rPr>
          <w:color w:val="000000"/>
        </w:rPr>
        <w:t xml:space="preserve"> Філологічні науки. Кропивницький, 2020. Вип. 187. С. 665–670. </w:t>
      </w:r>
      <w:r w:rsidRPr="0057427E">
        <w:rPr>
          <w:color w:val="000000"/>
          <w:lang w:val="en-US"/>
        </w:rPr>
        <w:t>URL</w:t>
      </w:r>
      <w:r w:rsidRPr="004C264D">
        <w:rPr>
          <w:color w:val="000000"/>
        </w:rPr>
        <w:t xml:space="preserve">: </w:t>
      </w:r>
      <w:hyperlink r:id="rId17" w:history="1">
        <w:r w:rsidRPr="0057427E">
          <w:rPr>
            <w:rStyle w:val="a4"/>
            <w:lang w:val="en-US"/>
          </w:rPr>
          <w:t>https</w:t>
        </w:r>
        <w:r w:rsidRPr="004C264D">
          <w:rPr>
            <w:rStyle w:val="a4"/>
          </w:rPr>
          <w:t>://</w:t>
        </w:r>
        <w:r w:rsidRPr="0057427E">
          <w:rPr>
            <w:rStyle w:val="a4"/>
            <w:lang w:val="en-US"/>
          </w:rPr>
          <w:t>www</w:t>
        </w:r>
        <w:r w:rsidRPr="004C264D">
          <w:rPr>
            <w:rStyle w:val="a4"/>
          </w:rPr>
          <w:t>.</w:t>
        </w:r>
        <w:r w:rsidRPr="0057427E">
          <w:rPr>
            <w:rStyle w:val="a4"/>
            <w:lang w:val="en-US"/>
          </w:rPr>
          <w:t>cuspu</w:t>
        </w:r>
        <w:r w:rsidRPr="004C264D">
          <w:rPr>
            <w:rStyle w:val="a4"/>
          </w:rPr>
          <w:t>.</w:t>
        </w:r>
        <w:r w:rsidRPr="0057427E">
          <w:rPr>
            <w:rStyle w:val="a4"/>
            <w:lang w:val="en-US"/>
          </w:rPr>
          <w:t>edu</w:t>
        </w:r>
        <w:r w:rsidRPr="004C264D">
          <w:rPr>
            <w:rStyle w:val="a4"/>
          </w:rPr>
          <w:t>.</w:t>
        </w:r>
        <w:r w:rsidRPr="0057427E">
          <w:rPr>
            <w:rStyle w:val="a4"/>
            <w:lang w:val="en-US"/>
          </w:rPr>
          <w:t>ua</w:t>
        </w:r>
        <w:r w:rsidRPr="004C264D">
          <w:rPr>
            <w:rStyle w:val="a4"/>
          </w:rPr>
          <w:t>/</w:t>
        </w:r>
        <w:r w:rsidRPr="0057427E">
          <w:rPr>
            <w:rStyle w:val="a4"/>
            <w:lang w:val="en-US"/>
          </w:rPr>
          <w:t>images</w:t>
        </w:r>
        <w:r w:rsidRPr="004C264D">
          <w:rPr>
            <w:rStyle w:val="a4"/>
          </w:rPr>
          <w:t>/</w:t>
        </w:r>
        <w:r w:rsidRPr="0057427E">
          <w:rPr>
            <w:rStyle w:val="a4"/>
            <w:lang w:val="en-US"/>
          </w:rPr>
          <w:t>nauk</w:t>
        </w:r>
        <w:r w:rsidRPr="004C264D">
          <w:rPr>
            <w:rStyle w:val="a4"/>
          </w:rPr>
          <w:t>_</w:t>
        </w:r>
        <w:r w:rsidRPr="0057427E">
          <w:rPr>
            <w:rStyle w:val="a4"/>
            <w:lang w:val="en-US"/>
          </w:rPr>
          <w:t>zapiski</w:t>
        </w:r>
        <w:r w:rsidRPr="004C264D">
          <w:rPr>
            <w:rStyle w:val="a4"/>
          </w:rPr>
          <w:t>/</w:t>
        </w:r>
        <w:r w:rsidRPr="0057427E">
          <w:rPr>
            <w:rStyle w:val="a4"/>
            <w:lang w:val="en-US"/>
          </w:rPr>
          <w:t>filology</w:t>
        </w:r>
        <w:r w:rsidRPr="004C264D">
          <w:rPr>
            <w:rStyle w:val="a4"/>
          </w:rPr>
          <w:t>/</w:t>
        </w:r>
        <w:r w:rsidRPr="0057427E">
          <w:rPr>
            <w:rStyle w:val="a4"/>
            <w:lang w:val="en-US"/>
          </w:rPr>
          <w:t>Issue</w:t>
        </w:r>
        <w:r w:rsidRPr="004C264D">
          <w:rPr>
            <w:rStyle w:val="a4"/>
          </w:rPr>
          <w:t>_187_</w:t>
        </w:r>
        <w:r w:rsidRPr="0057427E">
          <w:rPr>
            <w:rStyle w:val="a4"/>
            <w:lang w:val="en-US"/>
          </w:rPr>
          <w:t>FN</w:t>
        </w:r>
        <w:r w:rsidRPr="004C264D">
          <w:rPr>
            <w:rStyle w:val="a4"/>
          </w:rPr>
          <w:t>.</w:t>
        </w:r>
        <w:r w:rsidRPr="0057427E">
          <w:rPr>
            <w:rStyle w:val="a4"/>
            <w:lang w:val="en-US"/>
          </w:rPr>
          <w:t>pdf</w:t>
        </w:r>
      </w:hyperlink>
    </w:p>
    <w:p w:rsidR="00B5434E" w:rsidRPr="003664C6" w:rsidRDefault="00B5434E" w:rsidP="002F3E86">
      <w:pPr>
        <w:pStyle w:val="a5"/>
        <w:numPr>
          <w:ilvl w:val="0"/>
          <w:numId w:val="3"/>
        </w:numPr>
        <w:tabs>
          <w:tab w:val="left" w:pos="709"/>
        </w:tabs>
        <w:suppressAutoHyphens/>
        <w:spacing w:before="0" w:line="240" w:lineRule="auto"/>
        <w:ind w:left="709" w:firstLine="0"/>
        <w:jc w:val="both"/>
        <w:rPr>
          <w:color w:val="1D1B11"/>
          <w:sz w:val="24"/>
        </w:rPr>
      </w:pPr>
      <w:r w:rsidRPr="003664C6">
        <w:rPr>
          <w:color w:val="1D1B11"/>
          <w:sz w:val="24"/>
        </w:rPr>
        <w:t>Костюк О.М. Методичні засади індивідуалізації викладання зарубіжної  літератури // Всесвітня література в середніх навчальних закладах України. 2000.  №5.  С.2</w:t>
      </w:r>
    </w:p>
    <w:p w:rsidR="00B5434E" w:rsidRPr="003664C6" w:rsidRDefault="00B5434E" w:rsidP="002F3E86">
      <w:pPr>
        <w:pStyle w:val="a7"/>
        <w:numPr>
          <w:ilvl w:val="0"/>
          <w:numId w:val="3"/>
        </w:numPr>
        <w:tabs>
          <w:tab w:val="left" w:pos="709"/>
        </w:tabs>
        <w:spacing w:before="0" w:beforeAutospacing="0" w:after="0" w:afterAutospacing="0"/>
        <w:ind w:left="709" w:firstLine="0"/>
        <w:jc w:val="both"/>
      </w:pPr>
      <w:r w:rsidRPr="003664C6">
        <w:rPr>
          <w:color w:val="000000"/>
        </w:rPr>
        <w:t>Куцевол О. Методи навчання на уроках зарубіжної літератури в середніх класах. Всесвітня література та культура в середніх навчальних закладах України.  2001.  № 12.  С. 2–11.</w:t>
      </w:r>
    </w:p>
    <w:p w:rsidR="00B5434E" w:rsidRPr="003664C6" w:rsidRDefault="00B5434E" w:rsidP="002F3E86">
      <w:pPr>
        <w:pStyle w:val="a5"/>
        <w:numPr>
          <w:ilvl w:val="0"/>
          <w:numId w:val="3"/>
        </w:numPr>
        <w:tabs>
          <w:tab w:val="left" w:pos="709"/>
        </w:tabs>
        <w:suppressAutoHyphens/>
        <w:spacing w:before="0" w:line="240" w:lineRule="auto"/>
        <w:ind w:left="709" w:firstLine="0"/>
        <w:jc w:val="both"/>
        <w:rPr>
          <w:color w:val="1D1B11"/>
          <w:sz w:val="24"/>
        </w:rPr>
      </w:pPr>
      <w:r w:rsidRPr="003664C6">
        <w:rPr>
          <w:color w:val="1D1B11"/>
          <w:sz w:val="24"/>
        </w:rPr>
        <w:t xml:space="preserve">Мазуркевич О.Р. Метод і творчість. К.: Рад. школа, 1973.  255 с. </w:t>
      </w:r>
    </w:p>
    <w:p w:rsidR="0057427E" w:rsidRPr="0057427E" w:rsidRDefault="0057427E" w:rsidP="002F3E86">
      <w:pPr>
        <w:pStyle w:val="a7"/>
        <w:numPr>
          <w:ilvl w:val="0"/>
          <w:numId w:val="3"/>
        </w:numPr>
        <w:tabs>
          <w:tab w:val="left" w:pos="709"/>
        </w:tabs>
        <w:spacing w:before="0" w:beforeAutospacing="0" w:after="0" w:afterAutospacing="0"/>
        <w:ind w:left="709" w:firstLine="0"/>
        <w:jc w:val="both"/>
        <w:rPr>
          <w:lang w:val="uk-UA"/>
        </w:rPr>
      </w:pPr>
      <w:r w:rsidRPr="0057427E">
        <w:rPr>
          <w:color w:val="171717" w:themeColor="background2" w:themeShade="1A"/>
          <w:lang w:val="uk-UA"/>
        </w:rPr>
        <w:t>Методичні рекомендації до курсу “Методика вичення світової літератури на старшому етапі в закладах середньої освіти” для студентів магістратури спеціальності 014.01 „Мова та література (англ.</w:t>
      </w:r>
      <w:r>
        <w:rPr>
          <w:color w:val="171717" w:themeColor="background2" w:themeShade="1A"/>
          <w:lang w:val="uk-UA"/>
        </w:rPr>
        <w:t>/</w:t>
      </w:r>
      <w:r w:rsidRPr="0057427E">
        <w:rPr>
          <w:color w:val="171717" w:themeColor="background2" w:themeShade="1A"/>
          <w:lang w:val="uk-UA"/>
        </w:rPr>
        <w:t>нім )/ Уклад.: Копєйцева Л.П., Єгорова Ю.М., Пономарець Г.М.  Мелітополь: МДПУ імені Богдана Хмельницького, 2017. 52 с.</w:t>
      </w:r>
    </w:p>
    <w:p w:rsidR="00B5434E" w:rsidRPr="0057427E" w:rsidRDefault="00B5434E" w:rsidP="002F3E86">
      <w:pPr>
        <w:pStyle w:val="a7"/>
        <w:numPr>
          <w:ilvl w:val="0"/>
          <w:numId w:val="3"/>
        </w:numPr>
        <w:tabs>
          <w:tab w:val="left" w:pos="709"/>
        </w:tabs>
        <w:spacing w:before="0" w:beforeAutospacing="0" w:after="0" w:afterAutospacing="0"/>
        <w:ind w:left="709" w:firstLine="0"/>
        <w:jc w:val="both"/>
        <w:rPr>
          <w:color w:val="000000"/>
          <w:shd w:val="clear" w:color="auto" w:fill="FFFFFF"/>
          <w:lang w:val="uk-UA"/>
        </w:rPr>
      </w:pPr>
      <w:r w:rsidRPr="0057427E">
        <w:rPr>
          <w:color w:val="000000"/>
          <w:shd w:val="clear" w:color="auto" w:fill="FFFFFF"/>
          <w:lang w:val="uk-UA"/>
        </w:rPr>
        <w:t>Небеленчук</w:t>
      </w:r>
      <w:r w:rsidRPr="003664C6">
        <w:rPr>
          <w:color w:val="000000"/>
          <w:shd w:val="clear" w:color="auto" w:fill="FFFFFF"/>
        </w:rPr>
        <w:t> </w:t>
      </w:r>
      <w:r w:rsidRPr="0057427E">
        <w:rPr>
          <w:color w:val="000000"/>
          <w:shd w:val="clear" w:color="auto" w:fill="FFFFFF"/>
          <w:lang w:val="uk-UA"/>
        </w:rPr>
        <w:t xml:space="preserve">І. </w:t>
      </w:r>
      <w:r w:rsidRPr="0057427E">
        <w:rPr>
          <w:color w:val="000000"/>
          <w:lang w:val="uk-UA"/>
        </w:rPr>
        <w:t>Елементи компаративного аналізу у шкільному вивченні</w:t>
      </w:r>
      <w:r w:rsidRPr="0057427E">
        <w:rPr>
          <w:b/>
          <w:bCs/>
          <w:color w:val="000000"/>
          <w:lang w:val="uk-UA"/>
        </w:rPr>
        <w:br/>
      </w:r>
      <w:r w:rsidRPr="0057427E">
        <w:rPr>
          <w:color w:val="000000"/>
          <w:lang w:val="uk-UA"/>
        </w:rPr>
        <w:t xml:space="preserve">як засіб формування навчально-дослідницьких умінь школярів. </w:t>
      </w:r>
      <w:r w:rsidRPr="0057427E">
        <w:rPr>
          <w:i/>
          <w:iCs/>
          <w:color w:val="000000"/>
          <w:lang w:val="uk-UA"/>
        </w:rPr>
        <w:t>Освітній інтернет-навігатор.</w:t>
      </w:r>
      <w:r w:rsidRPr="0057427E">
        <w:rPr>
          <w:color w:val="000000"/>
          <w:lang w:val="uk-UA"/>
        </w:rPr>
        <w:t xml:space="preserve"> </w:t>
      </w:r>
      <w:r w:rsidRPr="003664C6">
        <w:rPr>
          <w:color w:val="000000"/>
        </w:rPr>
        <w:t>URL</w:t>
      </w:r>
      <w:r w:rsidRPr="0057427E">
        <w:rPr>
          <w:color w:val="000000"/>
          <w:lang w:val="uk-UA"/>
        </w:rPr>
        <w:t xml:space="preserve">: </w:t>
      </w:r>
    </w:p>
    <w:p w:rsidR="00B5434E" w:rsidRPr="003664C6" w:rsidRDefault="00B5434E" w:rsidP="002F3E86">
      <w:pPr>
        <w:pStyle w:val="a7"/>
        <w:numPr>
          <w:ilvl w:val="0"/>
          <w:numId w:val="3"/>
        </w:numPr>
        <w:tabs>
          <w:tab w:val="left" w:pos="709"/>
        </w:tabs>
        <w:spacing w:before="0" w:beforeAutospacing="0" w:after="0" w:afterAutospacing="0"/>
        <w:ind w:left="709" w:firstLine="0"/>
        <w:jc w:val="both"/>
        <w:rPr>
          <w:lang w:val="en-US"/>
        </w:rPr>
      </w:pPr>
      <w:r w:rsidRPr="003664C6">
        <w:rPr>
          <w:color w:val="000000"/>
          <w:shd w:val="clear" w:color="auto" w:fill="FFFFFF"/>
        </w:rPr>
        <w:t xml:space="preserve">Небеленчук І. Мультимедійний супровід уроків </w:t>
      </w:r>
      <w:proofErr w:type="gramStart"/>
      <w:r w:rsidRPr="003664C6">
        <w:rPr>
          <w:color w:val="000000"/>
          <w:shd w:val="clear" w:color="auto" w:fill="FFFFFF"/>
        </w:rPr>
        <w:t>л</w:t>
      </w:r>
      <w:proofErr w:type="gramEnd"/>
      <w:r w:rsidRPr="003664C6">
        <w:rPr>
          <w:color w:val="000000"/>
          <w:shd w:val="clear" w:color="auto" w:fill="FFFFFF"/>
        </w:rPr>
        <w:t>ітератури.</w:t>
      </w:r>
      <w:r w:rsidRPr="003664C6">
        <w:rPr>
          <w:color w:val="333333"/>
        </w:rPr>
        <w:t xml:space="preserve"> </w:t>
      </w:r>
      <w:r w:rsidRPr="003664C6">
        <w:rPr>
          <w:i/>
          <w:iCs/>
          <w:color w:val="000000"/>
          <w:shd w:val="clear" w:color="auto" w:fill="FFFFFF"/>
        </w:rPr>
        <w:t>Технологія фахової майстерності: електронні освітні ресурси та технології</w:t>
      </w:r>
      <w:r w:rsidRPr="003664C6">
        <w:rPr>
          <w:color w:val="000000"/>
          <w:shd w:val="clear" w:color="auto" w:fill="FFFFFF"/>
        </w:rPr>
        <w:t>.</w:t>
      </w:r>
      <w:r w:rsidRPr="003664C6">
        <w:rPr>
          <w:b/>
          <w:bCs/>
          <w:color w:val="333333"/>
          <w:shd w:val="clear" w:color="auto" w:fill="FFFFFF"/>
        </w:rPr>
        <w:t xml:space="preserve"> </w:t>
      </w:r>
      <w:r w:rsidRPr="003664C6">
        <w:rPr>
          <w:color w:val="000000"/>
          <w:shd w:val="clear" w:color="auto" w:fill="FFFFFF"/>
          <w:lang w:val="en-US"/>
        </w:rPr>
        <w:t>2015</w:t>
      </w:r>
      <w:r w:rsidRPr="003664C6">
        <w:rPr>
          <w:b/>
          <w:bCs/>
          <w:color w:val="333333"/>
          <w:shd w:val="clear" w:color="auto" w:fill="FFFFFF"/>
          <w:lang w:val="en-US"/>
        </w:rPr>
        <w:t>.</w:t>
      </w:r>
      <w:r w:rsidRPr="003664C6">
        <w:rPr>
          <w:color w:val="000000"/>
          <w:lang w:val="en-US"/>
        </w:rPr>
        <w:t xml:space="preserve"> URL: </w:t>
      </w:r>
      <w:hyperlink r:id="rId18" w:history="1">
        <w:r w:rsidRPr="003664C6">
          <w:rPr>
            <w:rStyle w:val="a4"/>
            <w:lang w:val="en-US"/>
          </w:rPr>
          <w:t>http://timso.koippo.kr.ua/hmura11/multymedijnyj-suprovid-urokiv-literatury/comment-page-1/</w:t>
        </w:r>
      </w:hyperlink>
    </w:p>
    <w:p w:rsidR="00B5434E" w:rsidRPr="003664C6" w:rsidRDefault="00B5434E" w:rsidP="002F3E86">
      <w:pPr>
        <w:pStyle w:val="a7"/>
        <w:numPr>
          <w:ilvl w:val="0"/>
          <w:numId w:val="3"/>
        </w:numPr>
        <w:tabs>
          <w:tab w:val="left" w:pos="709"/>
        </w:tabs>
        <w:spacing w:before="0" w:beforeAutospacing="0" w:after="0" w:afterAutospacing="0"/>
        <w:ind w:left="709" w:firstLine="0"/>
        <w:jc w:val="both"/>
        <w:rPr>
          <w:lang w:val="en-US"/>
        </w:rPr>
      </w:pPr>
      <w:r w:rsidRPr="003664C6">
        <w:rPr>
          <w:color w:val="000000"/>
          <w:shd w:val="clear" w:color="auto" w:fill="FFFFFF"/>
        </w:rPr>
        <w:t>Онкович</w:t>
      </w:r>
      <w:r w:rsidRPr="003664C6">
        <w:rPr>
          <w:color w:val="000000"/>
          <w:shd w:val="clear" w:color="auto" w:fill="FFFFFF"/>
          <w:lang w:val="en-US"/>
        </w:rPr>
        <w:t xml:space="preserve"> </w:t>
      </w:r>
      <w:r w:rsidRPr="003664C6">
        <w:rPr>
          <w:color w:val="000000"/>
          <w:shd w:val="clear" w:color="auto" w:fill="FFFFFF"/>
        </w:rPr>
        <w:t>Г</w:t>
      </w:r>
      <w:r w:rsidRPr="003664C6">
        <w:rPr>
          <w:color w:val="000000"/>
          <w:shd w:val="clear" w:color="auto" w:fill="FFFFFF"/>
          <w:lang w:val="en-US"/>
        </w:rPr>
        <w:t xml:space="preserve">. </w:t>
      </w:r>
      <w:r w:rsidRPr="003664C6">
        <w:rPr>
          <w:color w:val="000000"/>
          <w:shd w:val="clear" w:color="auto" w:fill="FFFFFF"/>
        </w:rPr>
        <w:t>В</w:t>
      </w:r>
      <w:r w:rsidRPr="003664C6">
        <w:rPr>
          <w:color w:val="000000"/>
          <w:shd w:val="clear" w:color="auto" w:fill="FFFFFF"/>
          <w:lang w:val="en-US"/>
        </w:rPr>
        <w:t xml:space="preserve">. </w:t>
      </w:r>
      <w:r w:rsidRPr="003664C6">
        <w:rPr>
          <w:color w:val="000000"/>
          <w:shd w:val="clear" w:color="auto" w:fill="FFFFFF"/>
        </w:rPr>
        <w:t>Медіаосвітні</w:t>
      </w:r>
      <w:r w:rsidRPr="003664C6">
        <w:rPr>
          <w:color w:val="000000"/>
          <w:shd w:val="clear" w:color="auto" w:fill="FFFFFF"/>
          <w:lang w:val="en-US"/>
        </w:rPr>
        <w:t xml:space="preserve"> </w:t>
      </w:r>
      <w:r w:rsidRPr="003664C6">
        <w:rPr>
          <w:color w:val="000000"/>
          <w:shd w:val="clear" w:color="auto" w:fill="FFFFFF"/>
        </w:rPr>
        <w:t>технології</w:t>
      </w:r>
      <w:r w:rsidRPr="003664C6">
        <w:rPr>
          <w:color w:val="000000"/>
          <w:shd w:val="clear" w:color="auto" w:fill="FFFFFF"/>
          <w:lang w:val="en-US"/>
        </w:rPr>
        <w:t xml:space="preserve"> </w:t>
      </w:r>
      <w:r w:rsidRPr="003664C6">
        <w:rPr>
          <w:color w:val="000000"/>
          <w:shd w:val="clear" w:color="auto" w:fill="FFFFFF"/>
        </w:rPr>
        <w:t>і</w:t>
      </w:r>
      <w:r w:rsidRPr="003664C6">
        <w:rPr>
          <w:color w:val="000000"/>
          <w:shd w:val="clear" w:color="auto" w:fill="FFFFFF"/>
          <w:lang w:val="en-US"/>
        </w:rPr>
        <w:t xml:space="preserve"> </w:t>
      </w:r>
      <w:r w:rsidRPr="003664C6">
        <w:rPr>
          <w:color w:val="000000"/>
          <w:shd w:val="clear" w:color="auto" w:fill="FFFFFF"/>
        </w:rPr>
        <w:t>компетентнісний</w:t>
      </w:r>
      <w:r w:rsidRPr="003664C6">
        <w:rPr>
          <w:color w:val="000000"/>
          <w:shd w:val="clear" w:color="auto" w:fill="FFFFFF"/>
          <w:lang w:val="en-US"/>
        </w:rPr>
        <w:t xml:space="preserve"> </w:t>
      </w:r>
      <w:proofErr w:type="gramStart"/>
      <w:r w:rsidRPr="003664C6">
        <w:rPr>
          <w:color w:val="000000"/>
          <w:shd w:val="clear" w:color="auto" w:fill="FFFFFF"/>
        </w:rPr>
        <w:t>п</w:t>
      </w:r>
      <w:proofErr w:type="gramEnd"/>
      <w:r w:rsidRPr="003664C6">
        <w:rPr>
          <w:color w:val="000000"/>
          <w:shd w:val="clear" w:color="auto" w:fill="FFFFFF"/>
        </w:rPr>
        <w:t>ідхід</w:t>
      </w:r>
      <w:r w:rsidRPr="003664C6">
        <w:rPr>
          <w:color w:val="000000"/>
          <w:shd w:val="clear" w:color="auto" w:fill="FFFFFF"/>
          <w:lang w:val="en-US"/>
        </w:rPr>
        <w:t xml:space="preserve">. </w:t>
      </w:r>
      <w:r w:rsidRPr="003664C6">
        <w:rPr>
          <w:i/>
          <w:iCs/>
          <w:color w:val="000000"/>
          <w:shd w:val="clear" w:color="auto" w:fill="FFFFFF"/>
        </w:rPr>
        <w:t>Реалізація</w:t>
      </w:r>
      <w:r w:rsidRPr="003664C6">
        <w:rPr>
          <w:i/>
          <w:iCs/>
          <w:color w:val="000000"/>
          <w:shd w:val="clear" w:color="auto" w:fill="FFFFFF"/>
          <w:lang w:val="en-US"/>
        </w:rPr>
        <w:t xml:space="preserve"> </w:t>
      </w:r>
      <w:r w:rsidRPr="003664C6">
        <w:rPr>
          <w:i/>
          <w:iCs/>
          <w:color w:val="000000"/>
          <w:shd w:val="clear" w:color="auto" w:fill="FFFFFF"/>
        </w:rPr>
        <w:t>європейського</w:t>
      </w:r>
      <w:r w:rsidRPr="003664C6">
        <w:rPr>
          <w:i/>
          <w:iCs/>
          <w:color w:val="000000"/>
          <w:shd w:val="clear" w:color="auto" w:fill="FFFFFF"/>
          <w:lang w:val="en-US"/>
        </w:rPr>
        <w:t xml:space="preserve"> </w:t>
      </w:r>
      <w:r w:rsidRPr="003664C6">
        <w:rPr>
          <w:i/>
          <w:iCs/>
          <w:color w:val="000000"/>
          <w:shd w:val="clear" w:color="auto" w:fill="FFFFFF"/>
        </w:rPr>
        <w:t>досвіду</w:t>
      </w:r>
      <w:r w:rsidRPr="003664C6">
        <w:rPr>
          <w:i/>
          <w:iCs/>
          <w:color w:val="000000"/>
          <w:shd w:val="clear" w:color="auto" w:fill="FFFFFF"/>
          <w:lang w:val="en-US"/>
        </w:rPr>
        <w:t xml:space="preserve"> </w:t>
      </w:r>
      <w:r w:rsidRPr="003664C6">
        <w:rPr>
          <w:i/>
          <w:iCs/>
          <w:color w:val="000000"/>
          <w:shd w:val="clear" w:color="auto" w:fill="FFFFFF"/>
        </w:rPr>
        <w:t>компетентнісного</w:t>
      </w:r>
      <w:r w:rsidRPr="003664C6">
        <w:rPr>
          <w:i/>
          <w:iCs/>
          <w:color w:val="000000"/>
          <w:shd w:val="clear" w:color="auto" w:fill="FFFFFF"/>
          <w:lang w:val="en-US"/>
        </w:rPr>
        <w:t xml:space="preserve"> </w:t>
      </w:r>
      <w:r w:rsidRPr="003664C6">
        <w:rPr>
          <w:i/>
          <w:iCs/>
          <w:color w:val="000000"/>
          <w:shd w:val="clear" w:color="auto" w:fill="FFFFFF"/>
        </w:rPr>
        <w:t>підходу</w:t>
      </w:r>
      <w:r w:rsidRPr="003664C6">
        <w:rPr>
          <w:i/>
          <w:iCs/>
          <w:color w:val="000000"/>
          <w:shd w:val="clear" w:color="auto" w:fill="FFFFFF"/>
          <w:lang w:val="en-US"/>
        </w:rPr>
        <w:t xml:space="preserve"> </w:t>
      </w:r>
      <w:r w:rsidRPr="003664C6">
        <w:rPr>
          <w:i/>
          <w:iCs/>
          <w:color w:val="000000"/>
          <w:shd w:val="clear" w:color="auto" w:fill="FFFFFF"/>
        </w:rPr>
        <w:t>у</w:t>
      </w:r>
      <w:r w:rsidRPr="003664C6">
        <w:rPr>
          <w:i/>
          <w:iCs/>
          <w:color w:val="000000"/>
          <w:shd w:val="clear" w:color="auto" w:fill="FFFFFF"/>
          <w:lang w:val="en-US"/>
        </w:rPr>
        <w:t xml:space="preserve"> </w:t>
      </w:r>
      <w:r w:rsidRPr="003664C6">
        <w:rPr>
          <w:i/>
          <w:iCs/>
          <w:color w:val="000000"/>
          <w:shd w:val="clear" w:color="auto" w:fill="FFFFFF"/>
        </w:rPr>
        <w:t>вищій</w:t>
      </w:r>
      <w:r w:rsidRPr="003664C6">
        <w:rPr>
          <w:i/>
          <w:iCs/>
          <w:color w:val="000000"/>
          <w:shd w:val="clear" w:color="auto" w:fill="FFFFFF"/>
          <w:lang w:val="en-US"/>
        </w:rPr>
        <w:t xml:space="preserve"> </w:t>
      </w:r>
      <w:r w:rsidRPr="003664C6">
        <w:rPr>
          <w:i/>
          <w:iCs/>
          <w:color w:val="000000"/>
          <w:shd w:val="clear" w:color="auto" w:fill="FFFFFF"/>
        </w:rPr>
        <w:t>колі</w:t>
      </w:r>
      <w:r w:rsidRPr="003664C6">
        <w:rPr>
          <w:i/>
          <w:iCs/>
          <w:color w:val="000000"/>
          <w:shd w:val="clear" w:color="auto" w:fill="FFFFFF"/>
          <w:lang w:val="en-US"/>
        </w:rPr>
        <w:t xml:space="preserve"> </w:t>
      </w:r>
      <w:r w:rsidRPr="003664C6">
        <w:rPr>
          <w:i/>
          <w:iCs/>
          <w:color w:val="000000"/>
          <w:shd w:val="clear" w:color="auto" w:fill="FFFFFF"/>
        </w:rPr>
        <w:t>України</w:t>
      </w:r>
      <w:r w:rsidRPr="003664C6">
        <w:rPr>
          <w:color w:val="000000"/>
          <w:shd w:val="clear" w:color="auto" w:fill="FFFFFF"/>
          <w:lang w:val="en-US"/>
        </w:rPr>
        <w:t xml:space="preserve"> : </w:t>
      </w:r>
      <w:r w:rsidRPr="003664C6">
        <w:rPr>
          <w:color w:val="000000"/>
          <w:shd w:val="clear" w:color="auto" w:fill="FFFFFF"/>
        </w:rPr>
        <w:t>матеріали</w:t>
      </w:r>
      <w:r w:rsidRPr="003664C6">
        <w:rPr>
          <w:color w:val="000000"/>
          <w:shd w:val="clear" w:color="auto" w:fill="FFFFFF"/>
          <w:lang w:val="en-US"/>
        </w:rPr>
        <w:t xml:space="preserve"> </w:t>
      </w:r>
      <w:r w:rsidRPr="003664C6">
        <w:rPr>
          <w:color w:val="000000"/>
          <w:shd w:val="clear" w:color="auto" w:fill="FFFFFF"/>
        </w:rPr>
        <w:t>методологічного</w:t>
      </w:r>
      <w:r w:rsidRPr="003664C6">
        <w:rPr>
          <w:color w:val="000000"/>
          <w:shd w:val="clear" w:color="auto" w:fill="FFFFFF"/>
          <w:lang w:val="en-US"/>
        </w:rPr>
        <w:t xml:space="preserve"> </w:t>
      </w:r>
      <w:r w:rsidRPr="003664C6">
        <w:rPr>
          <w:color w:val="000000"/>
          <w:shd w:val="clear" w:color="auto" w:fill="FFFFFF"/>
        </w:rPr>
        <w:t>семінару</w:t>
      </w:r>
      <w:r w:rsidRPr="003664C6">
        <w:rPr>
          <w:color w:val="000000"/>
          <w:shd w:val="clear" w:color="auto" w:fill="FFFFFF"/>
          <w:lang w:val="en-US"/>
        </w:rPr>
        <w:t xml:space="preserve">. </w:t>
      </w:r>
      <w:r w:rsidRPr="003664C6">
        <w:rPr>
          <w:color w:val="000000"/>
          <w:shd w:val="clear" w:color="auto" w:fill="FFFFFF"/>
        </w:rPr>
        <w:t>Київ</w:t>
      </w:r>
      <w:proofErr w:type="gramStart"/>
      <w:r w:rsidRPr="003664C6">
        <w:rPr>
          <w:color w:val="000000"/>
          <w:shd w:val="clear" w:color="auto" w:fill="FFFFFF"/>
          <w:lang w:val="en-US"/>
        </w:rPr>
        <w:t xml:space="preserve"> :</w:t>
      </w:r>
      <w:proofErr w:type="gramEnd"/>
      <w:r w:rsidRPr="003664C6">
        <w:rPr>
          <w:color w:val="000000"/>
          <w:shd w:val="clear" w:color="auto" w:fill="FFFFFF"/>
          <w:lang w:val="en-US"/>
        </w:rPr>
        <w:t xml:space="preserve"> </w:t>
      </w:r>
      <w:r w:rsidRPr="003664C6">
        <w:rPr>
          <w:color w:val="000000"/>
          <w:shd w:val="clear" w:color="auto" w:fill="FFFFFF"/>
        </w:rPr>
        <w:t>Педагогічна</w:t>
      </w:r>
      <w:r w:rsidRPr="003664C6">
        <w:rPr>
          <w:color w:val="000000"/>
          <w:shd w:val="clear" w:color="auto" w:fill="FFFFFF"/>
          <w:lang w:val="en-US"/>
        </w:rPr>
        <w:t xml:space="preserve"> </w:t>
      </w:r>
      <w:r w:rsidRPr="003664C6">
        <w:rPr>
          <w:color w:val="000000"/>
          <w:shd w:val="clear" w:color="auto" w:fill="FFFFFF"/>
        </w:rPr>
        <w:t>думка</w:t>
      </w:r>
      <w:r w:rsidRPr="003664C6">
        <w:rPr>
          <w:color w:val="000000"/>
          <w:shd w:val="clear" w:color="auto" w:fill="FFFFFF"/>
          <w:lang w:val="en-US"/>
        </w:rPr>
        <w:t xml:space="preserve">, 2009. </w:t>
      </w:r>
      <w:r w:rsidRPr="003664C6">
        <w:rPr>
          <w:color w:val="000000"/>
          <w:shd w:val="clear" w:color="auto" w:fill="FFFFFF"/>
        </w:rPr>
        <w:t>С</w:t>
      </w:r>
      <w:r w:rsidRPr="003664C6">
        <w:rPr>
          <w:color w:val="000000"/>
          <w:shd w:val="clear" w:color="auto" w:fill="FFFFFF"/>
          <w:lang w:val="en-US"/>
        </w:rPr>
        <w:t>. 206–217.</w:t>
      </w:r>
    </w:p>
    <w:p w:rsidR="00073D05" w:rsidRPr="00073D05" w:rsidRDefault="00B5434E" w:rsidP="00073D05">
      <w:pPr>
        <w:pStyle w:val="a7"/>
        <w:numPr>
          <w:ilvl w:val="0"/>
          <w:numId w:val="3"/>
        </w:numPr>
        <w:tabs>
          <w:tab w:val="left" w:pos="709"/>
        </w:tabs>
        <w:spacing w:before="0" w:beforeAutospacing="0" w:after="0" w:afterAutospacing="0"/>
        <w:ind w:left="709" w:firstLine="0"/>
        <w:jc w:val="both"/>
        <w:rPr>
          <w:lang w:val="en-US"/>
        </w:rPr>
      </w:pPr>
      <w:r w:rsidRPr="003664C6">
        <w:rPr>
          <w:color w:val="000000"/>
        </w:rPr>
        <w:t xml:space="preserve">Освіта. Стратегія України 2030. Київ, 2019. </w:t>
      </w:r>
      <w:r w:rsidRPr="00073D05">
        <w:rPr>
          <w:color w:val="000000"/>
          <w:lang w:val="en-US"/>
        </w:rPr>
        <w:t xml:space="preserve">35 </w:t>
      </w:r>
      <w:r w:rsidRPr="003664C6">
        <w:rPr>
          <w:color w:val="000000"/>
        </w:rPr>
        <w:t>с</w:t>
      </w:r>
      <w:r w:rsidRPr="00073D05">
        <w:rPr>
          <w:color w:val="000000"/>
          <w:lang w:val="en-US"/>
        </w:rPr>
        <w:t xml:space="preserve">. URL: </w:t>
      </w:r>
      <w:hyperlink r:id="rId19" w:history="1">
        <w:r w:rsidRPr="00073D05">
          <w:rPr>
            <w:rStyle w:val="a4"/>
            <w:lang w:val="en-US"/>
          </w:rPr>
          <w:t>https://www.slideshare.net/UIFuture/2030-148758034?fbclid=IwAR138DX6lK6RESD3E9cjOZcWVGzwngsnaseckjxAhBWN0Ye9jBH_p6PJad8</w:t>
        </w:r>
      </w:hyperlink>
      <w:r w:rsidRPr="00073D05">
        <w:rPr>
          <w:color w:val="000000"/>
          <w:lang w:val="en-US"/>
        </w:rPr>
        <w:t>  </w:t>
      </w:r>
    </w:p>
    <w:p w:rsidR="00073D05" w:rsidRPr="00073D05" w:rsidRDefault="00073D05" w:rsidP="00073D05">
      <w:pPr>
        <w:pStyle w:val="a7"/>
        <w:numPr>
          <w:ilvl w:val="0"/>
          <w:numId w:val="3"/>
        </w:numPr>
        <w:tabs>
          <w:tab w:val="left" w:pos="709"/>
        </w:tabs>
        <w:spacing w:before="0" w:beforeAutospacing="0" w:after="0" w:afterAutospacing="0"/>
        <w:ind w:left="709" w:firstLine="0"/>
        <w:jc w:val="both"/>
        <w:rPr>
          <w:lang w:val="uk-UA"/>
        </w:rPr>
      </w:pPr>
      <w:r w:rsidRPr="00073D05">
        <w:rPr>
          <w:color w:val="171717" w:themeColor="background2" w:themeShade="1A"/>
          <w:lang w:val="uk-UA"/>
        </w:rPr>
        <w:t>Токмань Г.Л. Методика викладання української літератури в старшій школі: екзистенціально-діалогічна концепція. – Київ:Міленіум, 2002. –320 с.</w:t>
      </w:r>
    </w:p>
    <w:p w:rsidR="0031182A" w:rsidRPr="00073D05" w:rsidRDefault="0031182A" w:rsidP="007E6C38">
      <w:pPr>
        <w:tabs>
          <w:tab w:val="left" w:pos="454"/>
        </w:tabs>
        <w:jc w:val="both"/>
        <w:rPr>
          <w:i/>
          <w:lang w:val="uk-UA"/>
        </w:rPr>
      </w:pPr>
    </w:p>
    <w:p w:rsidR="00073D05" w:rsidRDefault="00073D05" w:rsidP="007E6C38">
      <w:pPr>
        <w:tabs>
          <w:tab w:val="left" w:pos="454"/>
        </w:tabs>
        <w:jc w:val="center"/>
        <w:rPr>
          <w:b/>
          <w:i/>
          <w:lang w:val="uk-UA"/>
        </w:rPr>
      </w:pPr>
    </w:p>
    <w:p w:rsidR="00073D05" w:rsidRDefault="00073D05" w:rsidP="007E6C38">
      <w:pPr>
        <w:tabs>
          <w:tab w:val="left" w:pos="454"/>
        </w:tabs>
        <w:jc w:val="center"/>
        <w:rPr>
          <w:b/>
          <w:i/>
          <w:lang w:val="uk-UA"/>
        </w:rPr>
      </w:pPr>
    </w:p>
    <w:p w:rsidR="00073D05" w:rsidRDefault="00073D05" w:rsidP="007E6C38">
      <w:pPr>
        <w:tabs>
          <w:tab w:val="left" w:pos="454"/>
        </w:tabs>
        <w:jc w:val="center"/>
        <w:rPr>
          <w:b/>
          <w:i/>
          <w:lang w:val="uk-UA"/>
        </w:rPr>
      </w:pPr>
    </w:p>
    <w:p w:rsidR="0031182A" w:rsidRPr="003664C6" w:rsidRDefault="0031182A" w:rsidP="007E6C38">
      <w:pPr>
        <w:tabs>
          <w:tab w:val="left" w:pos="454"/>
        </w:tabs>
        <w:jc w:val="center"/>
        <w:rPr>
          <w:b/>
          <w:i/>
          <w:lang w:val="en-US"/>
        </w:rPr>
      </w:pPr>
      <w:r w:rsidRPr="003664C6">
        <w:rPr>
          <w:b/>
          <w:i/>
        </w:rPr>
        <w:lastRenderedPageBreak/>
        <w:t>ІНФОРМАЦІЙ</w:t>
      </w:r>
      <w:r w:rsidRPr="003664C6">
        <w:rPr>
          <w:b/>
          <w:i/>
          <w:lang w:val="en-US"/>
        </w:rPr>
        <w:t>1</w:t>
      </w:r>
      <w:r w:rsidRPr="003664C6">
        <w:rPr>
          <w:b/>
          <w:i/>
        </w:rPr>
        <w:t>ЙНІ</w:t>
      </w:r>
      <w:r w:rsidRPr="003664C6">
        <w:rPr>
          <w:b/>
          <w:i/>
          <w:lang w:val="en-US"/>
        </w:rPr>
        <w:t xml:space="preserve"> </w:t>
      </w:r>
      <w:r w:rsidRPr="003664C6">
        <w:rPr>
          <w:b/>
          <w:i/>
        </w:rPr>
        <w:t>РЕСУРСИ</w:t>
      </w:r>
    </w:p>
    <w:p w:rsidR="0031182A" w:rsidRPr="003664C6" w:rsidRDefault="0031182A" w:rsidP="007E6C38">
      <w:pPr>
        <w:tabs>
          <w:tab w:val="left" w:pos="454"/>
        </w:tabs>
        <w:jc w:val="both"/>
        <w:rPr>
          <w:i/>
          <w:lang w:val="en-US"/>
        </w:rPr>
      </w:pPr>
    </w:p>
    <w:p w:rsidR="001D495F" w:rsidRPr="003664C6" w:rsidRDefault="001D495F" w:rsidP="002F3E86">
      <w:pPr>
        <w:numPr>
          <w:ilvl w:val="0"/>
          <w:numId w:val="5"/>
        </w:numPr>
        <w:ind w:left="0"/>
      </w:pPr>
      <w:r w:rsidRPr="003664C6">
        <w:t xml:space="preserve">Бібліотека </w:t>
      </w:r>
      <w:proofErr w:type="gramStart"/>
      <w:r w:rsidRPr="003664C6">
        <w:t>св</w:t>
      </w:r>
      <w:proofErr w:type="gramEnd"/>
      <w:r w:rsidRPr="003664C6">
        <w:t>ітової літератури (оригінали та переклади): http://ae-lib.narod.ru</w:t>
      </w:r>
    </w:p>
    <w:p w:rsidR="001D495F" w:rsidRPr="003664C6" w:rsidRDefault="001D495F" w:rsidP="002F3E86">
      <w:pPr>
        <w:numPr>
          <w:ilvl w:val="0"/>
          <w:numId w:val="5"/>
        </w:numPr>
        <w:ind w:left="0"/>
      </w:pPr>
      <w:r w:rsidRPr="003664C6">
        <w:t>Електронна бібліотека «Джерело»: http://ukrlib.com</w:t>
      </w:r>
    </w:p>
    <w:p w:rsidR="001D495F" w:rsidRPr="003664C6" w:rsidRDefault="001D495F" w:rsidP="002F3E86">
      <w:pPr>
        <w:numPr>
          <w:ilvl w:val="0"/>
          <w:numId w:val="5"/>
        </w:numPr>
        <w:ind w:left="0"/>
      </w:pPr>
      <w:proofErr w:type="gramStart"/>
      <w:r w:rsidRPr="003664C6">
        <w:t>Б</w:t>
      </w:r>
      <w:proofErr w:type="gramEnd"/>
      <w:r w:rsidRPr="003664C6">
        <w:t>ібліотека українського центру: http://ukrcenter.com</w:t>
      </w:r>
    </w:p>
    <w:p w:rsidR="001D495F" w:rsidRPr="003664C6" w:rsidRDefault="001D495F" w:rsidP="002F3E86">
      <w:pPr>
        <w:numPr>
          <w:ilvl w:val="0"/>
          <w:numId w:val="5"/>
        </w:numPr>
        <w:ind w:left="0"/>
      </w:pPr>
      <w:r w:rsidRPr="003664C6">
        <w:t xml:space="preserve">Національна бібліотека України для дітей з віртуальною бібліографічною довідкою: </w:t>
      </w:r>
      <w:hyperlink r:id="rId20" w:history="1">
        <w:r w:rsidRPr="003664C6">
          <w:rPr>
            <w:rStyle w:val="a4"/>
          </w:rPr>
          <w:t>http://chl.kiev.ua</w:t>
        </w:r>
      </w:hyperlink>
    </w:p>
    <w:p w:rsidR="001D495F" w:rsidRPr="003664C6" w:rsidRDefault="00073D05" w:rsidP="002F3E86">
      <w:pPr>
        <w:numPr>
          <w:ilvl w:val="0"/>
          <w:numId w:val="5"/>
        </w:numPr>
        <w:ind w:left="0"/>
        <w:rPr>
          <w:lang w:val="uk-UA"/>
        </w:rPr>
      </w:pPr>
      <w:hyperlink r:id="rId21" w:history="1">
        <w:r w:rsidR="001D495F" w:rsidRPr="003664C6">
          <w:rPr>
            <w:rStyle w:val="a4"/>
            <w:color w:val="171717" w:themeColor="background2" w:themeShade="1A"/>
          </w:rPr>
          <w:t>www</w:t>
        </w:r>
        <w:r w:rsidR="001D495F" w:rsidRPr="003664C6">
          <w:rPr>
            <w:rStyle w:val="a4"/>
            <w:color w:val="171717" w:themeColor="background2" w:themeShade="1A"/>
            <w:lang w:val="uk-UA"/>
          </w:rPr>
          <w:t>.</w:t>
        </w:r>
        <w:r w:rsidR="001D495F" w:rsidRPr="003664C6">
          <w:rPr>
            <w:rStyle w:val="a4"/>
            <w:color w:val="171717" w:themeColor="background2" w:themeShade="1A"/>
          </w:rPr>
          <w:t>nbuv</w:t>
        </w:r>
        <w:r w:rsidR="001D495F" w:rsidRPr="003664C6">
          <w:rPr>
            <w:rStyle w:val="a4"/>
            <w:color w:val="171717" w:themeColor="background2" w:themeShade="1A"/>
            <w:lang w:val="uk-UA"/>
          </w:rPr>
          <w:t>.</w:t>
        </w:r>
        <w:r w:rsidR="001D495F" w:rsidRPr="003664C6">
          <w:rPr>
            <w:rStyle w:val="a4"/>
            <w:color w:val="171717" w:themeColor="background2" w:themeShade="1A"/>
          </w:rPr>
          <w:t>gov</w:t>
        </w:r>
        <w:r w:rsidR="001D495F" w:rsidRPr="003664C6">
          <w:rPr>
            <w:rStyle w:val="a4"/>
            <w:color w:val="171717" w:themeColor="background2" w:themeShade="1A"/>
            <w:lang w:val="uk-UA"/>
          </w:rPr>
          <w:t>.</w:t>
        </w:r>
        <w:r w:rsidR="001D495F" w:rsidRPr="003664C6">
          <w:rPr>
            <w:rStyle w:val="a4"/>
            <w:color w:val="171717" w:themeColor="background2" w:themeShade="1A"/>
          </w:rPr>
          <w:t>ua</w:t>
        </w:r>
      </w:hyperlink>
      <w:r w:rsidR="001D495F" w:rsidRPr="003664C6">
        <w:rPr>
          <w:color w:val="171717" w:themeColor="background2" w:themeShade="1A"/>
          <w:lang w:val="uk-UA"/>
        </w:rPr>
        <w:t xml:space="preserve"> – Офіційний сайт Національної бібліотеки України імені В.І. Вернадського;</w:t>
      </w:r>
    </w:p>
    <w:p w:rsidR="001D495F" w:rsidRPr="003664C6" w:rsidRDefault="001D495F" w:rsidP="002F3E86">
      <w:pPr>
        <w:pStyle w:val="a3"/>
        <w:numPr>
          <w:ilvl w:val="0"/>
          <w:numId w:val="5"/>
        </w:numPr>
        <w:suppressAutoHyphens/>
        <w:autoSpaceDE w:val="0"/>
        <w:ind w:left="0"/>
        <w:contextualSpacing w:val="0"/>
        <w:jc w:val="both"/>
        <w:rPr>
          <w:color w:val="171717" w:themeColor="background2" w:themeShade="1A"/>
          <w:lang w:val="uk-UA"/>
        </w:rPr>
      </w:pPr>
      <w:r w:rsidRPr="003664C6">
        <w:rPr>
          <w:color w:val="171717" w:themeColor="background2" w:themeShade="1A"/>
          <w:lang w:val="uk-UA"/>
        </w:rPr>
        <w:t>Офіційний сайт МДПУ;</w:t>
      </w:r>
    </w:p>
    <w:p w:rsidR="001D495F" w:rsidRPr="003664C6" w:rsidRDefault="001D495F" w:rsidP="002F3E86">
      <w:pPr>
        <w:pStyle w:val="a3"/>
        <w:numPr>
          <w:ilvl w:val="0"/>
          <w:numId w:val="5"/>
        </w:numPr>
        <w:suppressAutoHyphens/>
        <w:autoSpaceDE w:val="0"/>
        <w:ind w:left="0"/>
        <w:contextualSpacing w:val="0"/>
        <w:jc w:val="both"/>
        <w:rPr>
          <w:color w:val="171717" w:themeColor="background2" w:themeShade="1A"/>
          <w:lang w:val="uk-UA"/>
        </w:rPr>
      </w:pPr>
      <w:r w:rsidRPr="003664C6">
        <w:rPr>
          <w:color w:val="171717" w:themeColor="background2" w:themeShade="1A"/>
          <w:lang w:val="uk-UA"/>
        </w:rPr>
        <w:t>Офіційний сайт філологічного факультету;</w:t>
      </w:r>
    </w:p>
    <w:p w:rsidR="001D495F" w:rsidRPr="003664C6" w:rsidRDefault="001D495F" w:rsidP="002F3E86">
      <w:pPr>
        <w:pStyle w:val="a3"/>
        <w:numPr>
          <w:ilvl w:val="0"/>
          <w:numId w:val="5"/>
        </w:numPr>
        <w:suppressAutoHyphens/>
        <w:autoSpaceDE w:val="0"/>
        <w:ind w:left="0"/>
        <w:contextualSpacing w:val="0"/>
        <w:jc w:val="both"/>
        <w:rPr>
          <w:color w:val="171717" w:themeColor="background2" w:themeShade="1A"/>
          <w:lang w:val="uk-UA"/>
        </w:rPr>
      </w:pPr>
      <w:r w:rsidRPr="003664C6">
        <w:rPr>
          <w:color w:val="171717" w:themeColor="background2" w:themeShade="1A"/>
          <w:lang w:val="uk-UA"/>
        </w:rPr>
        <w:t>Бібліотека імені М. Лермонтова;</w:t>
      </w:r>
    </w:p>
    <w:p w:rsidR="001D495F" w:rsidRPr="003664C6" w:rsidRDefault="001D495F" w:rsidP="002F3E86">
      <w:pPr>
        <w:pStyle w:val="a3"/>
        <w:numPr>
          <w:ilvl w:val="0"/>
          <w:numId w:val="5"/>
        </w:numPr>
        <w:suppressAutoHyphens/>
        <w:ind w:left="0"/>
        <w:contextualSpacing w:val="0"/>
        <w:rPr>
          <w:color w:val="171717" w:themeColor="background2" w:themeShade="1A"/>
          <w:lang w:val="uk-UA"/>
        </w:rPr>
      </w:pPr>
      <w:r w:rsidRPr="003664C6">
        <w:rPr>
          <w:color w:val="171717" w:themeColor="background2" w:themeShade="1A"/>
          <w:lang w:val="uk-UA"/>
        </w:rPr>
        <w:t>Бібліотека Мелітопольського державного педагогічного університету імені Богдана Хмельницького;</w:t>
      </w:r>
    </w:p>
    <w:p w:rsidR="001D495F" w:rsidRPr="003664C6" w:rsidRDefault="001D495F" w:rsidP="002F3E86">
      <w:pPr>
        <w:pStyle w:val="a3"/>
        <w:numPr>
          <w:ilvl w:val="0"/>
          <w:numId w:val="5"/>
        </w:numPr>
        <w:suppressAutoHyphens/>
        <w:ind w:left="0"/>
        <w:contextualSpacing w:val="0"/>
        <w:rPr>
          <w:color w:val="171717" w:themeColor="background2" w:themeShade="1A"/>
          <w:lang w:val="uk-UA"/>
        </w:rPr>
      </w:pPr>
      <w:r w:rsidRPr="003664C6">
        <w:rPr>
          <w:color w:val="171717" w:themeColor="background2" w:themeShade="1A"/>
          <w:lang w:val="uk-UA"/>
        </w:rPr>
        <w:t>Бібліотека кафедри української і зарубіжної літератури;</w:t>
      </w:r>
    </w:p>
    <w:p w:rsidR="001D495F" w:rsidRPr="003664C6" w:rsidRDefault="001D495F" w:rsidP="002F3E86">
      <w:pPr>
        <w:pStyle w:val="a3"/>
        <w:numPr>
          <w:ilvl w:val="0"/>
          <w:numId w:val="5"/>
        </w:numPr>
        <w:suppressAutoHyphens/>
        <w:ind w:left="0"/>
        <w:contextualSpacing w:val="0"/>
        <w:rPr>
          <w:color w:val="171717" w:themeColor="background2" w:themeShade="1A"/>
          <w:lang w:val="uk-UA"/>
        </w:rPr>
      </w:pPr>
      <w:r w:rsidRPr="003664C6">
        <w:rPr>
          <w:color w:val="171717" w:themeColor="background2" w:themeShade="1A"/>
          <w:lang w:val="uk-UA"/>
        </w:rPr>
        <w:t>Інтернет-ресурси.</w:t>
      </w:r>
    </w:p>
    <w:p w:rsidR="001D495F" w:rsidRPr="003664C6" w:rsidRDefault="001D495F" w:rsidP="002F3E86">
      <w:pPr>
        <w:pStyle w:val="WW-"/>
        <w:numPr>
          <w:ilvl w:val="0"/>
          <w:numId w:val="4"/>
        </w:numPr>
        <w:shd w:val="clear" w:color="auto" w:fill="FFFFFF"/>
        <w:spacing w:after="0" w:line="240" w:lineRule="auto"/>
        <w:ind w:left="0"/>
        <w:jc w:val="both"/>
        <w:rPr>
          <w:color w:val="171717" w:themeColor="background2" w:themeShade="1A"/>
          <w:sz w:val="24"/>
          <w:szCs w:val="24"/>
          <w:lang w:val="pl-PL"/>
        </w:rPr>
      </w:pPr>
      <w:r w:rsidRPr="003664C6">
        <w:rPr>
          <w:color w:val="171717" w:themeColor="background2" w:themeShade="1A"/>
          <w:sz w:val="24"/>
          <w:szCs w:val="24"/>
        </w:rPr>
        <w:t>Барахович И.И. Формирование коммуникативной компетентности будущего учителя</w:t>
      </w:r>
      <w:r w:rsidRPr="003664C6">
        <w:rPr>
          <w:color w:val="171717" w:themeColor="background2" w:themeShade="1A"/>
          <w:sz w:val="24"/>
          <w:szCs w:val="24"/>
          <w:lang w:val="uk-UA"/>
        </w:rPr>
        <w:t xml:space="preserve"> </w:t>
      </w:r>
      <w:r w:rsidRPr="003664C6">
        <w:rPr>
          <w:color w:val="171717" w:themeColor="background2" w:themeShade="1A"/>
          <w:sz w:val="24"/>
          <w:szCs w:val="24"/>
        </w:rPr>
        <w:t xml:space="preserve">// </w:t>
      </w:r>
      <w:proofErr w:type="gramStart"/>
      <w:r w:rsidRPr="003664C6">
        <w:rPr>
          <w:color w:val="171717" w:themeColor="background2" w:themeShade="1A"/>
          <w:sz w:val="24"/>
          <w:szCs w:val="24"/>
        </w:rPr>
        <w:t>Всероссийский</w:t>
      </w:r>
      <w:proofErr w:type="gramEnd"/>
      <w:r w:rsidRPr="003664C6">
        <w:rPr>
          <w:color w:val="171717" w:themeColor="background2" w:themeShade="1A"/>
          <w:sz w:val="24"/>
          <w:szCs w:val="24"/>
        </w:rPr>
        <w:t xml:space="preserve"> августовкий Интернет-педсовет-2017 </w:t>
      </w:r>
      <w:r w:rsidRPr="003664C6">
        <w:rPr>
          <w:color w:val="171717" w:themeColor="background2" w:themeShade="1A"/>
          <w:sz w:val="24"/>
          <w:szCs w:val="24"/>
          <w:lang w:val="pl-PL"/>
        </w:rPr>
        <w:t>http</w:t>
      </w:r>
      <w:r w:rsidRPr="003664C6">
        <w:rPr>
          <w:color w:val="171717" w:themeColor="background2" w:themeShade="1A"/>
          <w:sz w:val="24"/>
          <w:szCs w:val="24"/>
        </w:rPr>
        <w:t>://</w:t>
      </w:r>
      <w:r w:rsidRPr="003664C6">
        <w:rPr>
          <w:color w:val="171717" w:themeColor="background2" w:themeShade="1A"/>
          <w:sz w:val="24"/>
          <w:szCs w:val="24"/>
          <w:lang w:val="pl-PL"/>
        </w:rPr>
        <w:t>pedsovet</w:t>
      </w:r>
      <w:r w:rsidRPr="003664C6">
        <w:rPr>
          <w:color w:val="171717" w:themeColor="background2" w:themeShade="1A"/>
          <w:sz w:val="24"/>
          <w:szCs w:val="24"/>
        </w:rPr>
        <w:t>.</w:t>
      </w:r>
      <w:r w:rsidRPr="003664C6">
        <w:rPr>
          <w:color w:val="171717" w:themeColor="background2" w:themeShade="1A"/>
          <w:sz w:val="24"/>
          <w:szCs w:val="24"/>
          <w:lang w:val="pl-PL"/>
        </w:rPr>
        <w:t>alledu</w:t>
      </w:r>
      <w:r w:rsidRPr="003664C6">
        <w:rPr>
          <w:color w:val="171717" w:themeColor="background2" w:themeShade="1A"/>
          <w:sz w:val="24"/>
          <w:szCs w:val="24"/>
        </w:rPr>
        <w:t>.</w:t>
      </w:r>
      <w:r w:rsidRPr="003664C6">
        <w:rPr>
          <w:color w:val="171717" w:themeColor="background2" w:themeShade="1A"/>
          <w:sz w:val="24"/>
          <w:szCs w:val="24"/>
          <w:lang w:val="pl-PL"/>
        </w:rPr>
        <w:t>ru</w:t>
      </w:r>
    </w:p>
    <w:p w:rsidR="001D495F" w:rsidRPr="003664C6" w:rsidRDefault="001D495F" w:rsidP="002F3E86">
      <w:pPr>
        <w:pStyle w:val="WW-"/>
        <w:numPr>
          <w:ilvl w:val="0"/>
          <w:numId w:val="4"/>
        </w:numPr>
        <w:shd w:val="clear" w:color="auto" w:fill="FFFFFF"/>
        <w:spacing w:after="0" w:line="240" w:lineRule="auto"/>
        <w:ind w:left="0"/>
        <w:jc w:val="both"/>
        <w:rPr>
          <w:color w:val="171717" w:themeColor="background2" w:themeShade="1A"/>
          <w:sz w:val="24"/>
          <w:szCs w:val="24"/>
          <w:lang w:val="pl-PL"/>
        </w:rPr>
      </w:pPr>
      <w:r w:rsidRPr="003664C6">
        <w:rPr>
          <w:color w:val="171717" w:themeColor="background2" w:themeShade="1A"/>
          <w:sz w:val="24"/>
          <w:szCs w:val="24"/>
        </w:rPr>
        <w:t xml:space="preserve">Гондюл В.П. Методика викладання у вищій школі. Матеріали </w:t>
      </w:r>
      <w:proofErr w:type="gramStart"/>
      <w:r w:rsidRPr="003664C6">
        <w:rPr>
          <w:color w:val="171717" w:themeColor="background2" w:themeShade="1A"/>
          <w:sz w:val="24"/>
          <w:szCs w:val="24"/>
        </w:rPr>
        <w:t>до</w:t>
      </w:r>
      <w:proofErr w:type="gramEnd"/>
      <w:r w:rsidRPr="003664C6">
        <w:rPr>
          <w:color w:val="171717" w:themeColor="background2" w:themeShade="1A"/>
          <w:sz w:val="24"/>
          <w:szCs w:val="24"/>
        </w:rPr>
        <w:t xml:space="preserve"> курсу лекцій / Електронний варіант. К.: ІМВ КНУТШ, 2000. </w:t>
      </w:r>
      <w:r w:rsidRPr="003664C6">
        <w:rPr>
          <w:color w:val="171717" w:themeColor="background2" w:themeShade="1A"/>
          <w:sz w:val="24"/>
          <w:szCs w:val="24"/>
          <w:lang w:val="pl-PL"/>
        </w:rPr>
        <w:t>http</w:t>
      </w:r>
      <w:r w:rsidRPr="003664C6">
        <w:rPr>
          <w:color w:val="171717" w:themeColor="background2" w:themeShade="1A"/>
          <w:sz w:val="24"/>
          <w:szCs w:val="24"/>
        </w:rPr>
        <w:t>://</w:t>
      </w:r>
      <w:r w:rsidRPr="003664C6">
        <w:rPr>
          <w:color w:val="171717" w:themeColor="background2" w:themeShade="1A"/>
          <w:sz w:val="24"/>
          <w:szCs w:val="24"/>
          <w:lang w:val="pl-PL"/>
        </w:rPr>
        <w:t>mi</w:t>
      </w:r>
      <w:r w:rsidRPr="003664C6">
        <w:rPr>
          <w:color w:val="171717" w:themeColor="background2" w:themeShade="1A"/>
          <w:sz w:val="24"/>
          <w:szCs w:val="24"/>
        </w:rPr>
        <w:t>.</w:t>
      </w:r>
      <w:r w:rsidRPr="003664C6">
        <w:rPr>
          <w:color w:val="171717" w:themeColor="background2" w:themeShade="1A"/>
          <w:sz w:val="24"/>
          <w:szCs w:val="24"/>
          <w:lang w:val="pl-PL"/>
        </w:rPr>
        <w:t>iir</w:t>
      </w:r>
      <w:r w:rsidRPr="003664C6">
        <w:rPr>
          <w:color w:val="171717" w:themeColor="background2" w:themeShade="1A"/>
          <w:sz w:val="24"/>
          <w:szCs w:val="24"/>
        </w:rPr>
        <w:t>.</w:t>
      </w:r>
      <w:r w:rsidRPr="003664C6">
        <w:rPr>
          <w:color w:val="171717" w:themeColor="background2" w:themeShade="1A"/>
          <w:sz w:val="24"/>
          <w:szCs w:val="24"/>
          <w:lang w:val="pl-PL"/>
        </w:rPr>
        <w:t>kiev</w:t>
      </w:r>
      <w:r w:rsidRPr="003664C6">
        <w:rPr>
          <w:color w:val="171717" w:themeColor="background2" w:themeShade="1A"/>
          <w:sz w:val="24"/>
          <w:szCs w:val="24"/>
        </w:rPr>
        <w:t>.</w:t>
      </w:r>
      <w:r w:rsidRPr="003664C6">
        <w:rPr>
          <w:color w:val="171717" w:themeColor="background2" w:themeShade="1A"/>
          <w:sz w:val="24"/>
          <w:szCs w:val="24"/>
          <w:lang w:val="pl-PL"/>
        </w:rPr>
        <w:t>ua</w:t>
      </w:r>
      <w:r w:rsidRPr="003664C6">
        <w:rPr>
          <w:color w:val="171717" w:themeColor="background2" w:themeShade="1A"/>
          <w:sz w:val="24"/>
          <w:szCs w:val="24"/>
        </w:rPr>
        <w:t>/</w:t>
      </w:r>
      <w:r w:rsidRPr="003664C6">
        <w:rPr>
          <w:color w:val="171717" w:themeColor="background2" w:themeShade="1A"/>
          <w:sz w:val="24"/>
          <w:szCs w:val="24"/>
          <w:lang w:val="pl-PL"/>
        </w:rPr>
        <w:t>progsubj</w:t>
      </w:r>
      <w:r w:rsidRPr="003664C6">
        <w:rPr>
          <w:color w:val="171717" w:themeColor="background2" w:themeShade="1A"/>
          <w:sz w:val="24"/>
          <w:szCs w:val="24"/>
        </w:rPr>
        <w:t>/</w:t>
      </w:r>
      <w:r w:rsidRPr="003664C6">
        <w:rPr>
          <w:color w:val="171717" w:themeColor="background2" w:themeShade="1A"/>
          <w:sz w:val="24"/>
          <w:szCs w:val="24"/>
          <w:lang w:val="pl-PL"/>
        </w:rPr>
        <w:t>opp</w:t>
      </w:r>
      <w:r w:rsidRPr="003664C6">
        <w:rPr>
          <w:color w:val="171717" w:themeColor="background2" w:themeShade="1A"/>
          <w:sz w:val="24"/>
          <w:szCs w:val="24"/>
        </w:rPr>
        <w:t>/</w:t>
      </w:r>
      <w:r w:rsidRPr="003664C6">
        <w:rPr>
          <w:color w:val="171717" w:themeColor="background2" w:themeShade="1A"/>
          <w:sz w:val="24"/>
          <w:szCs w:val="24"/>
          <w:lang w:val="pl-PL"/>
        </w:rPr>
        <w:t>index</w:t>
      </w:r>
      <w:r w:rsidRPr="003664C6">
        <w:rPr>
          <w:color w:val="171717" w:themeColor="background2" w:themeShade="1A"/>
          <w:sz w:val="24"/>
          <w:szCs w:val="24"/>
        </w:rPr>
        <w:t>.</w:t>
      </w:r>
      <w:r w:rsidRPr="003664C6">
        <w:rPr>
          <w:color w:val="171717" w:themeColor="background2" w:themeShade="1A"/>
          <w:sz w:val="24"/>
          <w:szCs w:val="24"/>
          <w:lang w:val="pl-PL"/>
        </w:rPr>
        <w:t>html</w:t>
      </w:r>
    </w:p>
    <w:p w:rsidR="001D495F" w:rsidRPr="003664C6" w:rsidRDefault="001D495F" w:rsidP="002F3E86">
      <w:pPr>
        <w:pStyle w:val="WW-"/>
        <w:numPr>
          <w:ilvl w:val="0"/>
          <w:numId w:val="4"/>
        </w:numPr>
        <w:shd w:val="clear" w:color="auto" w:fill="FFFFFF"/>
        <w:spacing w:after="0" w:line="240" w:lineRule="auto"/>
        <w:ind w:left="0"/>
        <w:jc w:val="both"/>
        <w:rPr>
          <w:color w:val="171717" w:themeColor="background2" w:themeShade="1A"/>
          <w:sz w:val="24"/>
          <w:szCs w:val="24"/>
          <w:lang w:val="pl-PL"/>
        </w:rPr>
      </w:pPr>
      <w:r w:rsidRPr="003664C6">
        <w:rPr>
          <w:color w:val="171717" w:themeColor="background2" w:themeShade="1A"/>
          <w:sz w:val="24"/>
          <w:szCs w:val="24"/>
        </w:rPr>
        <w:t xml:space="preserve">Ланин Б.А. Интеграция Интернета в литературное образование. </w:t>
      </w:r>
      <w:r w:rsidRPr="003664C6">
        <w:rPr>
          <w:color w:val="171717" w:themeColor="background2" w:themeShade="1A"/>
          <w:sz w:val="24"/>
          <w:szCs w:val="24"/>
          <w:lang w:val="pl-PL"/>
        </w:rPr>
        <w:t>http</w:t>
      </w:r>
      <w:r w:rsidRPr="003664C6">
        <w:rPr>
          <w:color w:val="171717" w:themeColor="background2" w:themeShade="1A"/>
          <w:sz w:val="24"/>
          <w:szCs w:val="24"/>
        </w:rPr>
        <w:t>://</w:t>
      </w:r>
      <w:r w:rsidRPr="003664C6">
        <w:rPr>
          <w:color w:val="171717" w:themeColor="background2" w:themeShade="1A"/>
          <w:sz w:val="24"/>
          <w:szCs w:val="24"/>
          <w:lang w:val="pl-PL"/>
        </w:rPr>
        <w:t>www</w:t>
      </w:r>
      <w:r w:rsidRPr="003664C6">
        <w:rPr>
          <w:color w:val="171717" w:themeColor="background2" w:themeShade="1A"/>
          <w:sz w:val="24"/>
          <w:szCs w:val="24"/>
        </w:rPr>
        <w:t>.</w:t>
      </w:r>
      <w:r w:rsidRPr="003664C6">
        <w:rPr>
          <w:color w:val="171717" w:themeColor="background2" w:themeShade="1A"/>
          <w:sz w:val="24"/>
          <w:szCs w:val="24"/>
          <w:lang w:val="pl-PL"/>
        </w:rPr>
        <w:t>ioso</w:t>
      </w:r>
      <w:r w:rsidRPr="003664C6">
        <w:rPr>
          <w:color w:val="171717" w:themeColor="background2" w:themeShade="1A"/>
          <w:sz w:val="24"/>
          <w:szCs w:val="24"/>
        </w:rPr>
        <w:t>.</w:t>
      </w:r>
      <w:r w:rsidRPr="003664C6">
        <w:rPr>
          <w:color w:val="171717" w:themeColor="background2" w:themeShade="1A"/>
          <w:sz w:val="24"/>
          <w:szCs w:val="24"/>
          <w:lang w:val="pl-PL"/>
        </w:rPr>
        <w:t>ru</w:t>
      </w:r>
      <w:r w:rsidRPr="003664C6">
        <w:rPr>
          <w:color w:val="171717" w:themeColor="background2" w:themeShade="1A"/>
          <w:sz w:val="24"/>
          <w:szCs w:val="24"/>
        </w:rPr>
        <w:t>/</w:t>
      </w:r>
      <w:r w:rsidRPr="003664C6">
        <w:rPr>
          <w:color w:val="171717" w:themeColor="background2" w:themeShade="1A"/>
          <w:sz w:val="24"/>
          <w:szCs w:val="24"/>
          <w:lang w:val="pl-PL"/>
        </w:rPr>
        <w:t>ts</w:t>
      </w:r>
      <w:r w:rsidRPr="003664C6">
        <w:rPr>
          <w:color w:val="171717" w:themeColor="background2" w:themeShade="1A"/>
          <w:sz w:val="24"/>
          <w:szCs w:val="24"/>
        </w:rPr>
        <w:t>/</w:t>
      </w:r>
      <w:r w:rsidRPr="003664C6">
        <w:rPr>
          <w:color w:val="171717" w:themeColor="background2" w:themeShade="1A"/>
          <w:sz w:val="24"/>
          <w:szCs w:val="24"/>
          <w:lang w:val="pl-PL"/>
        </w:rPr>
        <w:t>s</w:t>
      </w:r>
      <w:r w:rsidRPr="003664C6">
        <w:rPr>
          <w:color w:val="171717" w:themeColor="background2" w:themeShade="1A"/>
          <w:sz w:val="24"/>
          <w:szCs w:val="24"/>
        </w:rPr>
        <w:t>010608/</w:t>
      </w:r>
      <w:r w:rsidRPr="003664C6">
        <w:rPr>
          <w:color w:val="171717" w:themeColor="background2" w:themeShade="1A"/>
          <w:sz w:val="24"/>
          <w:szCs w:val="24"/>
          <w:lang w:val="pl-PL"/>
        </w:rPr>
        <w:t>lanin</w:t>
      </w:r>
      <w:r w:rsidRPr="003664C6">
        <w:rPr>
          <w:color w:val="171717" w:themeColor="background2" w:themeShade="1A"/>
          <w:sz w:val="24"/>
          <w:szCs w:val="24"/>
        </w:rPr>
        <w:t>.</w:t>
      </w:r>
      <w:r w:rsidRPr="003664C6">
        <w:rPr>
          <w:color w:val="171717" w:themeColor="background2" w:themeShade="1A"/>
          <w:sz w:val="24"/>
          <w:szCs w:val="24"/>
          <w:lang w:val="pl-PL"/>
        </w:rPr>
        <w:t>htm</w:t>
      </w:r>
    </w:p>
    <w:p w:rsidR="001D495F" w:rsidRPr="003664C6" w:rsidRDefault="001D495F" w:rsidP="002F3E86">
      <w:pPr>
        <w:pStyle w:val="WW-"/>
        <w:numPr>
          <w:ilvl w:val="0"/>
          <w:numId w:val="4"/>
        </w:numPr>
        <w:shd w:val="clear" w:color="auto" w:fill="FFFFFF"/>
        <w:spacing w:after="0" w:line="240" w:lineRule="auto"/>
        <w:ind w:left="0"/>
        <w:jc w:val="both"/>
        <w:rPr>
          <w:b/>
          <w:color w:val="171717" w:themeColor="background2" w:themeShade="1A"/>
          <w:sz w:val="24"/>
          <w:szCs w:val="24"/>
          <w:lang w:val="uk-UA"/>
        </w:rPr>
      </w:pPr>
      <w:r w:rsidRPr="003664C6">
        <w:rPr>
          <w:color w:val="171717" w:themeColor="background2" w:themeShade="1A"/>
          <w:sz w:val="24"/>
          <w:szCs w:val="24"/>
        </w:rPr>
        <w:t xml:space="preserve">Шадрина Л.И. О гуманитаризации филологического образования в русле национальной идеи й профессиональной подготовки. </w:t>
      </w:r>
      <w:hyperlink r:id="rId22" w:history="1">
        <w:r w:rsidRPr="003664C6">
          <w:rPr>
            <w:rStyle w:val="a4"/>
            <w:rFonts w:eastAsia="Calibri"/>
            <w:color w:val="171717" w:themeColor="background2" w:themeShade="1A"/>
            <w:sz w:val="24"/>
            <w:szCs w:val="24"/>
          </w:rPr>
          <w:t>http://ww.ostu.ru/conf/soc2002/papers/shadrina.htm</w:t>
        </w:r>
      </w:hyperlink>
    </w:p>
    <w:p w:rsidR="001D495F" w:rsidRPr="003664C6" w:rsidRDefault="001D495F" w:rsidP="002F3E86">
      <w:pPr>
        <w:numPr>
          <w:ilvl w:val="0"/>
          <w:numId w:val="4"/>
        </w:numPr>
        <w:ind w:left="0"/>
        <w:jc w:val="both"/>
        <w:rPr>
          <w:color w:val="000000"/>
        </w:rPr>
      </w:pPr>
      <w:r w:rsidRPr="003664C6">
        <w:rPr>
          <w:color w:val="000000"/>
        </w:rPr>
        <w:t xml:space="preserve">Барчук В. С. Майстерність вчителя. Стаття-роздум </w:t>
      </w:r>
      <w:r w:rsidRPr="003664C6">
        <w:rPr>
          <w:bCs/>
          <w:color w:val="000000"/>
          <w:lang w:val="uk-UA"/>
        </w:rPr>
        <w:t>[Електронний ресурс]. – Режим доступу:</w:t>
      </w:r>
      <w:r w:rsidRPr="003664C6">
        <w:rPr>
          <w:color w:val="000000"/>
        </w:rPr>
        <w:t xml:space="preserve"> </w:t>
      </w:r>
      <w:hyperlink r:id="rId23" w:history="1">
        <w:r w:rsidRPr="003664C6">
          <w:rPr>
            <w:rStyle w:val="a4"/>
            <w:color w:val="000000"/>
            <w:lang w:val="uk-UA"/>
          </w:rPr>
          <w:t>http://osvita.ua/school/lessons_summary/edu_technology/</w:t>
        </w:r>
      </w:hyperlink>
      <w:r w:rsidRPr="003664C6">
        <w:rPr>
          <w:bCs/>
          <w:color w:val="000000"/>
          <w:lang w:val="uk-UA"/>
        </w:rPr>
        <w:t xml:space="preserve"> 30682/</w:t>
      </w:r>
    </w:p>
    <w:p w:rsidR="001D495F" w:rsidRPr="003664C6" w:rsidRDefault="001D495F" w:rsidP="002F3E86">
      <w:pPr>
        <w:numPr>
          <w:ilvl w:val="0"/>
          <w:numId w:val="4"/>
        </w:numPr>
        <w:tabs>
          <w:tab w:val="num" w:pos="644"/>
        </w:tabs>
        <w:ind w:left="0"/>
        <w:rPr>
          <w:color w:val="000000"/>
          <w:lang w:val="uk-UA"/>
        </w:rPr>
      </w:pPr>
      <w:r w:rsidRPr="003664C6">
        <w:rPr>
          <w:bCs/>
          <w:color w:val="000000"/>
          <w:lang w:val="uk-UA"/>
        </w:rPr>
        <w:t>Химера Н.В. Сущность педагогического</w:t>
      </w:r>
      <w:r w:rsidRPr="003664C6">
        <w:rPr>
          <w:bCs/>
          <w:color w:val="000000"/>
        </w:rPr>
        <w:t> </w:t>
      </w:r>
      <w:r w:rsidRPr="003664C6">
        <w:rPr>
          <w:bCs/>
          <w:color w:val="000000"/>
          <w:lang w:val="uk-UA"/>
        </w:rPr>
        <w:t xml:space="preserve"> мастерства учителя зарубежной литературы [Электронный ресурс]. – Режим доступа: </w:t>
      </w:r>
      <w:hyperlink w:history="1">
        <w:r w:rsidRPr="003664C6">
          <w:rPr>
            <w:rStyle w:val="a4"/>
            <w:color w:val="000000"/>
          </w:rPr>
          <w:t>http</w:t>
        </w:r>
        <w:r w:rsidRPr="003664C6">
          <w:rPr>
            <w:rStyle w:val="a4"/>
            <w:color w:val="000000"/>
            <w:lang w:val="uk-UA"/>
          </w:rPr>
          <w:t>://</w:t>
        </w:r>
        <w:r w:rsidRPr="003664C6">
          <w:rPr>
            <w:rStyle w:val="a4"/>
            <w:color w:val="000000"/>
          </w:rPr>
          <w:t>narodnaosvita</w:t>
        </w:r>
        <w:r w:rsidRPr="003664C6">
          <w:rPr>
            <w:rStyle w:val="a4"/>
            <w:color w:val="000000"/>
            <w:lang w:val="uk-UA"/>
          </w:rPr>
          <w:t xml:space="preserve">. </w:t>
        </w:r>
        <w:r w:rsidRPr="003664C6">
          <w:rPr>
            <w:rStyle w:val="a4"/>
            <w:color w:val="000000"/>
          </w:rPr>
          <w:t>kiev</w:t>
        </w:r>
        <w:r w:rsidRPr="003664C6">
          <w:rPr>
            <w:rStyle w:val="a4"/>
            <w:color w:val="000000"/>
            <w:lang w:val="uk-UA"/>
          </w:rPr>
          <w:t xml:space="preserve">. </w:t>
        </w:r>
        <w:r w:rsidRPr="003664C6">
          <w:rPr>
            <w:rStyle w:val="a4"/>
            <w:color w:val="000000"/>
          </w:rPr>
          <w:t>ua</w:t>
        </w:r>
        <w:r w:rsidRPr="003664C6">
          <w:rPr>
            <w:rStyle w:val="a4"/>
            <w:color w:val="000000"/>
            <w:lang w:val="uk-UA"/>
          </w:rPr>
          <w:t>/</w:t>
        </w:r>
      </w:hyperlink>
      <w:r w:rsidRPr="003664C6">
        <w:rPr>
          <w:bCs/>
          <w:color w:val="000000"/>
        </w:rPr>
        <w:t>Narodna</w:t>
      </w:r>
      <w:r w:rsidRPr="003664C6">
        <w:rPr>
          <w:bCs/>
          <w:color w:val="000000"/>
          <w:lang w:val="uk-UA"/>
        </w:rPr>
        <w:t>_</w:t>
      </w:r>
      <w:r w:rsidRPr="003664C6">
        <w:rPr>
          <w:bCs/>
          <w:color w:val="000000"/>
        </w:rPr>
        <w:t>osvita</w:t>
      </w:r>
      <w:r w:rsidRPr="003664C6">
        <w:rPr>
          <w:bCs/>
          <w:color w:val="000000"/>
          <w:lang w:val="uk-UA"/>
        </w:rPr>
        <w:t>/</w:t>
      </w:r>
      <w:r w:rsidRPr="003664C6">
        <w:rPr>
          <w:bCs/>
          <w:color w:val="000000"/>
        </w:rPr>
        <w:t>vupysku</w:t>
      </w:r>
      <w:r w:rsidRPr="003664C6">
        <w:rPr>
          <w:bCs/>
          <w:color w:val="000000"/>
          <w:lang w:val="uk-UA"/>
        </w:rPr>
        <w:t>/4/</w:t>
      </w:r>
      <w:r w:rsidRPr="003664C6">
        <w:rPr>
          <w:bCs/>
          <w:color w:val="000000"/>
        </w:rPr>
        <w:t>statti</w:t>
      </w:r>
      <w:r w:rsidRPr="003664C6">
        <w:rPr>
          <w:bCs/>
          <w:color w:val="000000"/>
          <w:lang w:val="uk-UA"/>
        </w:rPr>
        <w:t>/4</w:t>
      </w:r>
      <w:r w:rsidRPr="003664C6">
        <w:rPr>
          <w:bCs/>
          <w:color w:val="000000"/>
        </w:rPr>
        <w:t>himera</w:t>
      </w:r>
      <w:r w:rsidRPr="003664C6">
        <w:rPr>
          <w:bCs/>
          <w:color w:val="000000"/>
          <w:lang w:val="uk-UA"/>
        </w:rPr>
        <w:t>/4</w:t>
      </w:r>
      <w:r w:rsidRPr="003664C6">
        <w:rPr>
          <w:bCs/>
          <w:color w:val="000000"/>
        </w:rPr>
        <w:t>himera</w:t>
      </w:r>
      <w:r w:rsidRPr="003664C6">
        <w:rPr>
          <w:bCs/>
          <w:color w:val="000000"/>
          <w:lang w:val="uk-UA"/>
        </w:rPr>
        <w:t>.</w:t>
      </w:r>
      <w:r w:rsidRPr="003664C6">
        <w:rPr>
          <w:bCs/>
          <w:color w:val="000000"/>
        </w:rPr>
        <w:t>htm</w:t>
      </w:r>
    </w:p>
    <w:p w:rsidR="001D495F" w:rsidRPr="003664C6" w:rsidRDefault="001D495F" w:rsidP="002F3E86">
      <w:pPr>
        <w:pStyle w:val="WW-"/>
        <w:numPr>
          <w:ilvl w:val="0"/>
          <w:numId w:val="4"/>
        </w:numPr>
        <w:shd w:val="clear" w:color="auto" w:fill="FFFFFF"/>
        <w:spacing w:after="0" w:line="240" w:lineRule="auto"/>
        <w:ind w:left="0"/>
        <w:jc w:val="both"/>
        <w:rPr>
          <w:b/>
          <w:color w:val="171717" w:themeColor="background2" w:themeShade="1A"/>
          <w:sz w:val="24"/>
          <w:szCs w:val="24"/>
          <w:lang w:val="uk-UA"/>
        </w:rPr>
      </w:pPr>
      <w:r w:rsidRPr="003664C6">
        <w:rPr>
          <w:color w:val="171717" w:themeColor="background2" w:themeShade="1A"/>
          <w:sz w:val="24"/>
          <w:szCs w:val="24"/>
        </w:rPr>
        <w:t>Програма з заруб</w:t>
      </w:r>
      <w:r w:rsidRPr="003664C6">
        <w:rPr>
          <w:color w:val="171717" w:themeColor="background2" w:themeShade="1A"/>
          <w:sz w:val="24"/>
          <w:szCs w:val="24"/>
          <w:lang w:val="uk-UA"/>
        </w:rPr>
        <w:t>і</w:t>
      </w:r>
      <w:r w:rsidRPr="003664C6">
        <w:rPr>
          <w:color w:val="171717" w:themeColor="background2" w:themeShade="1A"/>
          <w:sz w:val="24"/>
          <w:szCs w:val="24"/>
        </w:rPr>
        <w:t>жно</w:t>
      </w:r>
      <w:r w:rsidRPr="003664C6">
        <w:rPr>
          <w:color w:val="171717" w:themeColor="background2" w:themeShade="1A"/>
          <w:sz w:val="24"/>
          <w:szCs w:val="24"/>
          <w:lang w:val="uk-UA"/>
        </w:rPr>
        <w:t>ї</w:t>
      </w:r>
      <w:r w:rsidRPr="003664C6">
        <w:rPr>
          <w:color w:val="171717" w:themeColor="background2" w:themeShade="1A"/>
          <w:sz w:val="24"/>
          <w:szCs w:val="24"/>
        </w:rPr>
        <w:t xml:space="preserve"> л</w:t>
      </w:r>
      <w:r w:rsidRPr="003664C6">
        <w:rPr>
          <w:color w:val="171717" w:themeColor="background2" w:themeShade="1A"/>
          <w:sz w:val="24"/>
          <w:szCs w:val="24"/>
          <w:lang w:val="uk-UA"/>
        </w:rPr>
        <w:t>і</w:t>
      </w:r>
      <w:r w:rsidRPr="003664C6">
        <w:rPr>
          <w:color w:val="171717" w:themeColor="background2" w:themeShade="1A"/>
          <w:sz w:val="24"/>
          <w:szCs w:val="24"/>
        </w:rPr>
        <w:t>тератури</w:t>
      </w:r>
      <w:r w:rsidRPr="003664C6">
        <w:rPr>
          <w:color w:val="171717" w:themeColor="background2" w:themeShade="1A"/>
          <w:sz w:val="24"/>
          <w:szCs w:val="24"/>
          <w:lang w:val="uk-UA"/>
        </w:rPr>
        <w:t xml:space="preserve"> 5-12 класи / За ред</w:t>
      </w:r>
      <w:proofErr w:type="gramStart"/>
      <w:r w:rsidRPr="003664C6">
        <w:rPr>
          <w:color w:val="171717" w:themeColor="background2" w:themeShade="1A"/>
          <w:sz w:val="24"/>
          <w:szCs w:val="24"/>
          <w:lang w:val="uk-UA"/>
        </w:rPr>
        <w:t xml:space="preserve">.. </w:t>
      </w:r>
      <w:proofErr w:type="gramEnd"/>
      <w:r w:rsidRPr="003664C6">
        <w:rPr>
          <w:color w:val="171717" w:themeColor="background2" w:themeShade="1A"/>
          <w:sz w:val="24"/>
          <w:szCs w:val="24"/>
          <w:lang w:val="uk-UA"/>
        </w:rPr>
        <w:t xml:space="preserve">Д. С. Наливайко. – К., 2005, або [Електронний ресурс]. – Режим доступу:   </w:t>
      </w:r>
      <w:hyperlink r:id="rId24" w:history="1">
        <w:r w:rsidRPr="003664C6">
          <w:rPr>
            <w:rStyle w:val="a4"/>
            <w:color w:val="171717" w:themeColor="background2" w:themeShade="1A"/>
            <w:sz w:val="24"/>
            <w:szCs w:val="24"/>
          </w:rPr>
          <w:t>http</w:t>
        </w:r>
        <w:r w:rsidRPr="003664C6">
          <w:rPr>
            <w:rStyle w:val="a4"/>
            <w:color w:val="171717" w:themeColor="background2" w:themeShade="1A"/>
            <w:sz w:val="24"/>
            <w:szCs w:val="24"/>
            <w:lang w:val="uk-UA"/>
          </w:rPr>
          <w:t>://</w:t>
        </w:r>
        <w:r w:rsidRPr="003664C6">
          <w:rPr>
            <w:rStyle w:val="a4"/>
            <w:color w:val="171717" w:themeColor="background2" w:themeShade="1A"/>
            <w:sz w:val="24"/>
            <w:szCs w:val="24"/>
          </w:rPr>
          <w:t>svitova</w:t>
        </w:r>
        <w:r w:rsidRPr="003664C6">
          <w:rPr>
            <w:rStyle w:val="a4"/>
            <w:color w:val="171717" w:themeColor="background2" w:themeShade="1A"/>
            <w:sz w:val="24"/>
            <w:szCs w:val="24"/>
            <w:lang w:val="uk-UA"/>
          </w:rPr>
          <w:t>-</w:t>
        </w:r>
        <w:r w:rsidRPr="003664C6">
          <w:rPr>
            <w:rStyle w:val="a4"/>
            <w:color w:val="171717" w:themeColor="background2" w:themeShade="1A"/>
            <w:sz w:val="24"/>
            <w:szCs w:val="24"/>
          </w:rPr>
          <w:t>litera</w:t>
        </w:r>
        <w:r w:rsidRPr="003664C6">
          <w:rPr>
            <w:rStyle w:val="a4"/>
            <w:color w:val="171717" w:themeColor="background2" w:themeShade="1A"/>
            <w:sz w:val="24"/>
            <w:szCs w:val="24"/>
            <w:lang w:val="uk-UA"/>
          </w:rPr>
          <w:t>.</w:t>
        </w:r>
        <w:r w:rsidRPr="003664C6">
          <w:rPr>
            <w:rStyle w:val="a4"/>
            <w:color w:val="171717" w:themeColor="background2" w:themeShade="1A"/>
            <w:sz w:val="24"/>
            <w:szCs w:val="24"/>
          </w:rPr>
          <w:t>at</w:t>
        </w:r>
        <w:r w:rsidRPr="003664C6">
          <w:rPr>
            <w:rStyle w:val="a4"/>
            <w:color w:val="171717" w:themeColor="background2" w:themeShade="1A"/>
            <w:sz w:val="24"/>
            <w:szCs w:val="24"/>
            <w:lang w:val="uk-UA"/>
          </w:rPr>
          <w:t>.</w:t>
        </w:r>
        <w:r w:rsidRPr="003664C6">
          <w:rPr>
            <w:rStyle w:val="a4"/>
            <w:color w:val="171717" w:themeColor="background2" w:themeShade="1A"/>
            <w:sz w:val="24"/>
            <w:szCs w:val="24"/>
          </w:rPr>
          <w:t>ua</w:t>
        </w:r>
        <w:r w:rsidRPr="003664C6">
          <w:rPr>
            <w:rStyle w:val="a4"/>
            <w:color w:val="171717" w:themeColor="background2" w:themeShade="1A"/>
            <w:sz w:val="24"/>
            <w:szCs w:val="24"/>
            <w:lang w:val="uk-UA"/>
          </w:rPr>
          <w:t>/</w:t>
        </w:r>
        <w:r w:rsidRPr="003664C6">
          <w:rPr>
            <w:rStyle w:val="a4"/>
            <w:color w:val="171717" w:themeColor="background2" w:themeShade="1A"/>
            <w:sz w:val="24"/>
            <w:szCs w:val="24"/>
          </w:rPr>
          <w:t>board</w:t>
        </w:r>
        <w:r w:rsidRPr="003664C6">
          <w:rPr>
            <w:rStyle w:val="a4"/>
            <w:color w:val="171717" w:themeColor="background2" w:themeShade="1A"/>
            <w:sz w:val="24"/>
            <w:szCs w:val="24"/>
            <w:lang w:val="uk-UA"/>
          </w:rPr>
          <w:t>/</w:t>
        </w:r>
        <w:r w:rsidRPr="003664C6">
          <w:rPr>
            <w:rStyle w:val="a4"/>
            <w:color w:val="171717" w:themeColor="background2" w:themeShade="1A"/>
            <w:sz w:val="24"/>
            <w:szCs w:val="24"/>
          </w:rPr>
          <w:t>dokumenti</w:t>
        </w:r>
        <w:r w:rsidRPr="003664C6">
          <w:rPr>
            <w:rStyle w:val="a4"/>
            <w:color w:val="171717" w:themeColor="background2" w:themeShade="1A"/>
            <w:sz w:val="24"/>
            <w:szCs w:val="24"/>
            <w:lang w:val="uk-UA"/>
          </w:rPr>
          <w:t xml:space="preserve">_ </w:t>
        </w:r>
        <w:r w:rsidRPr="003664C6">
          <w:rPr>
            <w:rStyle w:val="a4"/>
            <w:color w:val="171717" w:themeColor="background2" w:themeShade="1A"/>
            <w:sz w:val="24"/>
            <w:szCs w:val="24"/>
          </w:rPr>
          <w:t>mon</w:t>
        </w:r>
        <w:r w:rsidRPr="003664C6">
          <w:rPr>
            <w:rStyle w:val="a4"/>
            <w:color w:val="171717" w:themeColor="background2" w:themeShade="1A"/>
            <w:sz w:val="24"/>
            <w:szCs w:val="24"/>
            <w:lang w:val="uk-UA"/>
          </w:rPr>
          <w:t>/</w:t>
        </w:r>
        <w:r w:rsidRPr="003664C6">
          <w:rPr>
            <w:rStyle w:val="a4"/>
            <w:color w:val="171717" w:themeColor="background2" w:themeShade="1A"/>
            <w:sz w:val="24"/>
            <w:szCs w:val="24"/>
          </w:rPr>
          <w:t>programa</w:t>
        </w:r>
        <w:r w:rsidRPr="003664C6">
          <w:rPr>
            <w:rStyle w:val="a4"/>
            <w:color w:val="171717" w:themeColor="background2" w:themeShade="1A"/>
            <w:sz w:val="24"/>
            <w:szCs w:val="24"/>
            <w:lang w:val="uk-UA"/>
          </w:rPr>
          <w:t>_</w:t>
        </w:r>
        <w:r w:rsidRPr="003664C6">
          <w:rPr>
            <w:rStyle w:val="a4"/>
            <w:color w:val="171717" w:themeColor="background2" w:themeShade="1A"/>
            <w:sz w:val="24"/>
            <w:szCs w:val="24"/>
          </w:rPr>
          <w:t>quot</w:t>
        </w:r>
        <w:r w:rsidRPr="003664C6">
          <w:rPr>
            <w:rStyle w:val="a4"/>
            <w:color w:val="171717" w:themeColor="background2" w:themeShade="1A"/>
            <w:sz w:val="24"/>
            <w:szCs w:val="24"/>
            <w:lang w:val="uk-UA"/>
          </w:rPr>
          <w:t>_</w:t>
        </w:r>
        <w:r w:rsidRPr="003664C6">
          <w:rPr>
            <w:rStyle w:val="a4"/>
            <w:color w:val="171717" w:themeColor="background2" w:themeShade="1A"/>
            <w:sz w:val="24"/>
            <w:szCs w:val="24"/>
          </w:rPr>
          <w:t>zarubizhna</w:t>
        </w:r>
        <w:r w:rsidRPr="003664C6">
          <w:rPr>
            <w:rStyle w:val="a4"/>
            <w:color w:val="171717" w:themeColor="background2" w:themeShade="1A"/>
            <w:sz w:val="24"/>
            <w:szCs w:val="24"/>
            <w:lang w:val="uk-UA"/>
          </w:rPr>
          <w:t>_</w:t>
        </w:r>
        <w:r w:rsidRPr="003664C6">
          <w:rPr>
            <w:rStyle w:val="a4"/>
            <w:color w:val="171717" w:themeColor="background2" w:themeShade="1A"/>
            <w:sz w:val="24"/>
            <w:szCs w:val="24"/>
          </w:rPr>
          <w:t>literatura</w:t>
        </w:r>
        <w:r w:rsidRPr="003664C6">
          <w:rPr>
            <w:rStyle w:val="a4"/>
            <w:color w:val="171717" w:themeColor="background2" w:themeShade="1A"/>
            <w:sz w:val="24"/>
            <w:szCs w:val="24"/>
            <w:lang w:val="uk-UA"/>
          </w:rPr>
          <w:t>_5_12_</w:t>
        </w:r>
        <w:r w:rsidRPr="003664C6">
          <w:rPr>
            <w:rStyle w:val="a4"/>
            <w:color w:val="171717" w:themeColor="background2" w:themeShade="1A"/>
            <w:sz w:val="24"/>
            <w:szCs w:val="24"/>
          </w:rPr>
          <w:t>klasi</w:t>
        </w:r>
        <w:r w:rsidRPr="003664C6">
          <w:rPr>
            <w:rStyle w:val="a4"/>
            <w:color w:val="171717" w:themeColor="background2" w:themeShade="1A"/>
            <w:sz w:val="24"/>
            <w:szCs w:val="24"/>
            <w:lang w:val="uk-UA"/>
          </w:rPr>
          <w:t>_</w:t>
        </w:r>
        <w:r w:rsidRPr="003664C6">
          <w:rPr>
            <w:rStyle w:val="a4"/>
            <w:color w:val="171717" w:themeColor="background2" w:themeShade="1A"/>
            <w:sz w:val="24"/>
            <w:szCs w:val="24"/>
          </w:rPr>
          <w:t>quot</w:t>
        </w:r>
        <w:r w:rsidRPr="003664C6">
          <w:rPr>
            <w:rStyle w:val="a4"/>
            <w:color w:val="171717" w:themeColor="background2" w:themeShade="1A"/>
            <w:sz w:val="24"/>
            <w:szCs w:val="24"/>
            <w:lang w:val="uk-UA"/>
          </w:rPr>
          <w:t>/2-1-0-8</w:t>
        </w:r>
      </w:hyperlink>
    </w:p>
    <w:p w:rsidR="001D495F" w:rsidRPr="003664C6" w:rsidRDefault="001D495F" w:rsidP="007E6C38">
      <w:pPr>
        <w:rPr>
          <w:color w:val="1D1B11"/>
          <w:lang w:val="uk-UA"/>
        </w:rPr>
      </w:pPr>
    </w:p>
    <w:p w:rsidR="001D495F" w:rsidRPr="003664C6" w:rsidRDefault="001D495F" w:rsidP="007E6C38">
      <w:pPr>
        <w:rPr>
          <w:color w:val="1D1B11"/>
          <w:lang w:val="uk-UA"/>
        </w:rPr>
      </w:pPr>
    </w:p>
    <w:p w:rsidR="00640609" w:rsidRDefault="00640609" w:rsidP="007E6C38">
      <w:pPr>
        <w:tabs>
          <w:tab w:val="left" w:pos="454"/>
        </w:tabs>
        <w:jc w:val="both"/>
        <w:rPr>
          <w:i/>
          <w:lang w:val="uk-UA"/>
        </w:rPr>
      </w:pPr>
    </w:p>
    <w:p w:rsidR="00073D05" w:rsidRPr="003664C6" w:rsidRDefault="00073D05" w:rsidP="007E6C38">
      <w:pPr>
        <w:tabs>
          <w:tab w:val="left" w:pos="454"/>
        </w:tabs>
        <w:jc w:val="both"/>
        <w:rPr>
          <w:i/>
          <w:lang w:val="uk-UA"/>
        </w:rPr>
      </w:pPr>
    </w:p>
    <w:p w:rsidR="005C7C9B" w:rsidRPr="003664C6" w:rsidRDefault="005C7C9B" w:rsidP="007E6C38">
      <w:pPr>
        <w:tabs>
          <w:tab w:val="left" w:pos="454"/>
        </w:tabs>
        <w:jc w:val="both"/>
        <w:rPr>
          <w:i/>
          <w:lang w:val="uk-UA"/>
        </w:rPr>
      </w:pPr>
    </w:p>
    <w:p w:rsidR="005C7C9B" w:rsidRPr="003664C6" w:rsidRDefault="006912A7" w:rsidP="007E6C38">
      <w:pPr>
        <w:tabs>
          <w:tab w:val="left" w:pos="454"/>
        </w:tabs>
        <w:jc w:val="both"/>
        <w:rPr>
          <w:i/>
          <w:lang w:val="uk-UA"/>
        </w:rPr>
      </w:pPr>
      <w:r w:rsidRPr="003664C6">
        <w:t>Викладач                                                                                  Копєйцева Л.П.</w:t>
      </w:r>
    </w:p>
    <w:p w:rsidR="005C7C9B" w:rsidRPr="003664C6" w:rsidRDefault="005C7C9B" w:rsidP="007E6C38">
      <w:pPr>
        <w:tabs>
          <w:tab w:val="left" w:pos="454"/>
        </w:tabs>
        <w:jc w:val="both"/>
        <w:rPr>
          <w:i/>
          <w:lang w:val="uk-UA"/>
        </w:rPr>
      </w:pPr>
    </w:p>
    <w:p w:rsidR="0057427E" w:rsidRPr="00571093" w:rsidRDefault="0057427E" w:rsidP="0057427E">
      <w:pPr>
        <w:pStyle w:val="ab"/>
        <w:shd w:val="clear" w:color="auto" w:fill="FFFFFF"/>
        <w:spacing w:after="0" w:line="240" w:lineRule="auto"/>
        <w:rPr>
          <w:b/>
          <w:color w:val="171717" w:themeColor="background2" w:themeShade="1A"/>
          <w:sz w:val="24"/>
          <w:szCs w:val="24"/>
          <w:lang w:val="uk-UA"/>
        </w:rPr>
      </w:pPr>
    </w:p>
    <w:p w:rsidR="005C7C9B" w:rsidRPr="003664C6" w:rsidRDefault="005C7C9B" w:rsidP="007E6C38">
      <w:pPr>
        <w:tabs>
          <w:tab w:val="left" w:pos="454"/>
        </w:tabs>
        <w:jc w:val="both"/>
        <w:rPr>
          <w:i/>
          <w:lang w:val="uk-UA"/>
        </w:rPr>
      </w:pPr>
    </w:p>
    <w:sectPr w:rsidR="005C7C9B" w:rsidRPr="003664C6" w:rsidSect="001866D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charset w:val="00"/>
    <w:family w:val="auto"/>
    <w:pitch w:val="variable"/>
  </w:font>
  <w:font w:name="Lohit Hindi">
    <w:altName w:val="Arial Unicode MS"/>
    <w:panose1 w:val="00000000000000000000"/>
    <w:charset w:val="80"/>
    <w:family w:val="auto"/>
    <w:notTrueType/>
    <w:pitch w:val="default"/>
    <w:sig w:usb0="00000001" w:usb1="08070000" w:usb2="00000010" w:usb3="00000000" w:csb0="00020000" w:csb1="00000000"/>
  </w:font>
  <w:font w:name="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1">
    <w:nsid w:val="0000000C"/>
    <w:multiLevelType w:val="singleLevel"/>
    <w:tmpl w:val="360E01C6"/>
    <w:name w:val="WW8Num12"/>
    <w:lvl w:ilvl="0">
      <w:start w:val="1"/>
      <w:numFmt w:val="decimal"/>
      <w:lvlText w:val="%1."/>
      <w:lvlJc w:val="left"/>
      <w:pPr>
        <w:tabs>
          <w:tab w:val="num" w:pos="0"/>
        </w:tabs>
        <w:ind w:left="720" w:hanging="360"/>
      </w:pPr>
      <w:rPr>
        <w:b w:val="0"/>
      </w:rPr>
    </w:lvl>
  </w:abstractNum>
  <w:abstractNum w:abstractNumId="2">
    <w:nsid w:val="00000013"/>
    <w:multiLevelType w:val="singleLevel"/>
    <w:tmpl w:val="00000013"/>
    <w:name w:val="WW8Num19"/>
    <w:lvl w:ilvl="0">
      <w:start w:val="1"/>
      <w:numFmt w:val="decimal"/>
      <w:lvlText w:val="%1."/>
      <w:lvlJc w:val="left"/>
      <w:pPr>
        <w:tabs>
          <w:tab w:val="num" w:pos="0"/>
        </w:tabs>
        <w:ind w:left="720" w:hanging="360"/>
      </w:pPr>
    </w:lvl>
  </w:abstractNum>
  <w:abstractNum w:abstractNumId="3">
    <w:nsid w:val="00000014"/>
    <w:multiLevelType w:val="singleLevel"/>
    <w:tmpl w:val="00000014"/>
    <w:name w:val="WW8Num20"/>
    <w:lvl w:ilvl="0">
      <w:start w:val="1"/>
      <w:numFmt w:val="decimal"/>
      <w:lvlText w:val="%1."/>
      <w:lvlJc w:val="left"/>
      <w:pPr>
        <w:tabs>
          <w:tab w:val="num" w:pos="0"/>
        </w:tabs>
        <w:ind w:left="720" w:hanging="360"/>
      </w:pPr>
    </w:lvl>
  </w:abstractNum>
  <w:abstractNum w:abstractNumId="4">
    <w:nsid w:val="000E4647"/>
    <w:multiLevelType w:val="multilevel"/>
    <w:tmpl w:val="8E500522"/>
    <w:lvl w:ilvl="0">
      <w:start w:val="1"/>
      <w:numFmt w:val="decimal"/>
      <w:lvlText w:val="%1."/>
      <w:lvlJc w:val="left"/>
      <w:pPr>
        <w:ind w:left="360" w:hanging="360"/>
      </w:pPr>
    </w:lvl>
    <w:lvl w:ilvl="1">
      <w:start w:val="1"/>
      <w:numFmt w:val="lowerLetter"/>
      <w:lvlText w:val="%2."/>
      <w:lvlJc w:val="left"/>
      <w:pPr>
        <w:ind w:left="730" w:hanging="360"/>
      </w:pPr>
    </w:lvl>
    <w:lvl w:ilvl="2">
      <w:start w:val="1"/>
      <w:numFmt w:val="lowerRoman"/>
      <w:lvlText w:val="%2.%3."/>
      <w:lvlJc w:val="right"/>
      <w:pPr>
        <w:ind w:left="1450" w:hanging="180"/>
      </w:pPr>
    </w:lvl>
    <w:lvl w:ilvl="3">
      <w:start w:val="1"/>
      <w:numFmt w:val="decimal"/>
      <w:lvlText w:val="%2.%3.%4."/>
      <w:lvlJc w:val="left"/>
      <w:pPr>
        <w:ind w:left="2170" w:hanging="360"/>
      </w:pPr>
    </w:lvl>
    <w:lvl w:ilvl="4">
      <w:start w:val="1"/>
      <w:numFmt w:val="lowerLetter"/>
      <w:lvlText w:val="%2.%3.%4.%5."/>
      <w:lvlJc w:val="left"/>
      <w:pPr>
        <w:ind w:left="2890" w:hanging="360"/>
      </w:pPr>
    </w:lvl>
    <w:lvl w:ilvl="5">
      <w:start w:val="1"/>
      <w:numFmt w:val="lowerRoman"/>
      <w:lvlText w:val="%2.%3.%4.%5.%6."/>
      <w:lvlJc w:val="right"/>
      <w:pPr>
        <w:ind w:left="3610" w:hanging="180"/>
      </w:pPr>
    </w:lvl>
    <w:lvl w:ilvl="6">
      <w:start w:val="1"/>
      <w:numFmt w:val="decimal"/>
      <w:lvlText w:val="%2.%3.%4.%5.%6.%7."/>
      <w:lvlJc w:val="left"/>
      <w:pPr>
        <w:ind w:left="4330" w:hanging="360"/>
      </w:pPr>
    </w:lvl>
    <w:lvl w:ilvl="7">
      <w:start w:val="1"/>
      <w:numFmt w:val="lowerLetter"/>
      <w:lvlText w:val="%2.%3.%4.%5.%6.%7.%8."/>
      <w:lvlJc w:val="left"/>
      <w:pPr>
        <w:ind w:left="5050" w:hanging="360"/>
      </w:pPr>
    </w:lvl>
    <w:lvl w:ilvl="8">
      <w:start w:val="1"/>
      <w:numFmt w:val="lowerRoman"/>
      <w:lvlText w:val="%2.%3.%4.%5.%6.%7.%8.%9."/>
      <w:lvlJc w:val="right"/>
      <w:pPr>
        <w:ind w:left="5770" w:hanging="180"/>
      </w:pPr>
    </w:lvl>
  </w:abstractNum>
  <w:abstractNum w:abstractNumId="5">
    <w:nsid w:val="00E57C8A"/>
    <w:multiLevelType w:val="hybridMultilevel"/>
    <w:tmpl w:val="2404E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1A25BD1"/>
    <w:multiLevelType w:val="multilevel"/>
    <w:tmpl w:val="F9ACC29A"/>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7">
    <w:nsid w:val="062561B5"/>
    <w:multiLevelType w:val="hybridMultilevel"/>
    <w:tmpl w:val="5392A38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BDF1799"/>
    <w:multiLevelType w:val="hybridMultilevel"/>
    <w:tmpl w:val="ECB6B888"/>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9">
    <w:nsid w:val="12823681"/>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14BA6926"/>
    <w:multiLevelType w:val="multilevel"/>
    <w:tmpl w:val="53F66E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1">
    <w:nsid w:val="17B64DFA"/>
    <w:multiLevelType w:val="multilevel"/>
    <w:tmpl w:val="9DA2FEB2"/>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2">
    <w:nsid w:val="1A183729"/>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3">
    <w:nsid w:val="1C203EC9"/>
    <w:multiLevelType w:val="hybridMultilevel"/>
    <w:tmpl w:val="C13E20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0F504C1"/>
    <w:multiLevelType w:val="hybridMultilevel"/>
    <w:tmpl w:val="32D6CA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1502A19"/>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6">
    <w:nsid w:val="2B36759A"/>
    <w:multiLevelType w:val="multilevel"/>
    <w:tmpl w:val="E638746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7">
    <w:nsid w:val="386540E2"/>
    <w:multiLevelType w:val="multilevel"/>
    <w:tmpl w:val="3402A20A"/>
    <w:lvl w:ilvl="0">
      <w:start w:val="1"/>
      <w:numFmt w:val="decimal"/>
      <w:lvlText w:val="%1."/>
      <w:lvlJc w:val="left"/>
      <w:pPr>
        <w:ind w:left="786" w:hanging="360"/>
      </w:pPr>
      <w:rPr>
        <w:rFonts w:cs="Times New Roman"/>
      </w:rPr>
    </w:lvl>
    <w:lvl w:ilvl="1">
      <w:start w:val="1"/>
      <w:numFmt w:val="decimal"/>
      <w:lvlText w:val="%2."/>
      <w:lvlJc w:val="left"/>
      <w:pPr>
        <w:ind w:left="1440" w:hanging="360"/>
      </w:pPr>
      <w:rPr>
        <w:rFonts w:cs="Times New Roman"/>
      </w:rPr>
    </w:lvl>
    <w:lvl w:ilvl="2">
      <w:start w:val="1"/>
      <w:numFmt w:val="decimal"/>
      <w:lvlText w:val="%2.%3."/>
      <w:lvlJc w:val="left"/>
      <w:pPr>
        <w:ind w:left="2160" w:hanging="360"/>
      </w:pPr>
      <w:rPr>
        <w:rFonts w:cs="Times New Roman"/>
      </w:rPr>
    </w:lvl>
    <w:lvl w:ilvl="3">
      <w:start w:val="1"/>
      <w:numFmt w:val="decimal"/>
      <w:lvlText w:val="%2.%3.%4."/>
      <w:lvlJc w:val="left"/>
      <w:pPr>
        <w:ind w:left="2880" w:hanging="360"/>
      </w:pPr>
      <w:rPr>
        <w:rFonts w:cs="Times New Roman"/>
      </w:rPr>
    </w:lvl>
    <w:lvl w:ilvl="4">
      <w:start w:val="1"/>
      <w:numFmt w:val="decimal"/>
      <w:lvlText w:val="%2.%3.%4.%5."/>
      <w:lvlJc w:val="left"/>
      <w:pPr>
        <w:ind w:left="3600" w:hanging="360"/>
      </w:pPr>
      <w:rPr>
        <w:rFonts w:cs="Times New Roman"/>
      </w:rPr>
    </w:lvl>
    <w:lvl w:ilvl="5">
      <w:start w:val="1"/>
      <w:numFmt w:val="decimal"/>
      <w:lvlText w:val="%2.%3.%4.%5.%6."/>
      <w:lvlJc w:val="left"/>
      <w:pPr>
        <w:ind w:left="4320" w:hanging="360"/>
      </w:pPr>
      <w:rPr>
        <w:rFonts w:cs="Times New Roman"/>
      </w:rPr>
    </w:lvl>
    <w:lvl w:ilvl="6">
      <w:start w:val="1"/>
      <w:numFmt w:val="decimal"/>
      <w:lvlText w:val="%2.%3.%4.%5.%6.%7."/>
      <w:lvlJc w:val="left"/>
      <w:pPr>
        <w:ind w:left="5040" w:hanging="360"/>
      </w:pPr>
      <w:rPr>
        <w:rFonts w:cs="Times New Roman"/>
      </w:rPr>
    </w:lvl>
    <w:lvl w:ilvl="7">
      <w:start w:val="1"/>
      <w:numFmt w:val="decimal"/>
      <w:lvlText w:val="%2.%3.%4.%5.%6.%7.%8."/>
      <w:lvlJc w:val="left"/>
      <w:pPr>
        <w:ind w:left="5760" w:hanging="360"/>
      </w:pPr>
      <w:rPr>
        <w:rFonts w:cs="Times New Roman"/>
      </w:rPr>
    </w:lvl>
    <w:lvl w:ilvl="8">
      <w:start w:val="1"/>
      <w:numFmt w:val="decimal"/>
      <w:lvlText w:val="%2.%3.%4.%5.%6.%7.%8.%9."/>
      <w:lvlJc w:val="left"/>
      <w:pPr>
        <w:ind w:left="6480" w:hanging="360"/>
      </w:pPr>
      <w:rPr>
        <w:rFonts w:cs="Times New Roman"/>
      </w:rPr>
    </w:lvl>
  </w:abstractNum>
  <w:abstractNum w:abstractNumId="18">
    <w:nsid w:val="3A56329E"/>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9">
    <w:nsid w:val="3D1D2F62"/>
    <w:multiLevelType w:val="hybridMultilevel"/>
    <w:tmpl w:val="FE64E1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0D9174A"/>
    <w:multiLevelType w:val="hybridMultilevel"/>
    <w:tmpl w:val="5FF0D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2">
    <w:nsid w:val="4F3F6E9A"/>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nsid w:val="50E224A9"/>
    <w:multiLevelType w:val="multilevel"/>
    <w:tmpl w:val="E638746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24">
    <w:nsid w:val="50F8018C"/>
    <w:multiLevelType w:val="hybridMultilevel"/>
    <w:tmpl w:val="C1A454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AF25A0"/>
    <w:multiLevelType w:val="hybridMultilevel"/>
    <w:tmpl w:val="27D2F5DA"/>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26">
    <w:nsid w:val="5FD25952"/>
    <w:multiLevelType w:val="hybridMultilevel"/>
    <w:tmpl w:val="FE64E1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39354BD"/>
    <w:multiLevelType w:val="hybridMultilevel"/>
    <w:tmpl w:val="7BB44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AB30E9"/>
    <w:multiLevelType w:val="hybridMultilevel"/>
    <w:tmpl w:val="2C4CADBA"/>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9">
    <w:nsid w:val="6A17538B"/>
    <w:multiLevelType w:val="hybridMultilevel"/>
    <w:tmpl w:val="50CE64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AAF0FDE"/>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31">
    <w:nsid w:val="71C151B0"/>
    <w:multiLevelType w:val="hybridMultilevel"/>
    <w:tmpl w:val="CA6ABD5A"/>
    <w:lvl w:ilvl="0" w:tplc="B6FC650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4A3DA0"/>
    <w:multiLevelType w:val="hybridMultilevel"/>
    <w:tmpl w:val="B0461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5ED48E0"/>
    <w:multiLevelType w:val="hybridMultilevel"/>
    <w:tmpl w:val="E2DEE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926680"/>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35">
    <w:nsid w:val="7A7943A6"/>
    <w:multiLevelType w:val="multilevel"/>
    <w:tmpl w:val="D21E64F0"/>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3">
      <w:start w:val="1"/>
      <w:numFmt w:val="decimal"/>
      <w:lvlText w:val="%4."/>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4">
      <w:start w:val="1"/>
      <w:numFmt w:val="decimal"/>
      <w:lvlText w:val="%5."/>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5">
      <w:start w:val="1"/>
      <w:numFmt w:val="decimal"/>
      <w:lvlText w:val="%6."/>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6">
      <w:start w:val="1"/>
      <w:numFmt w:val="decimal"/>
      <w:lvlText w:val="%7."/>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7">
      <w:start w:val="1"/>
      <w:numFmt w:val="decimal"/>
      <w:lvlText w:val="%8."/>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8">
      <w:start w:val="1"/>
      <w:numFmt w:val="decimal"/>
      <w:lvlText w:val="%9."/>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abstractNum>
  <w:abstractNum w:abstractNumId="36">
    <w:nsid w:val="7E0B315E"/>
    <w:multiLevelType w:val="multilevel"/>
    <w:tmpl w:val="1DEADD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0"/>
  </w:num>
  <w:num w:numId="2">
    <w:abstractNumId w:val="24"/>
  </w:num>
  <w:num w:numId="3">
    <w:abstractNumId w:val="3"/>
  </w:num>
  <w:num w:numId="4">
    <w:abstractNumId w:val="21"/>
  </w:num>
  <w:num w:numId="5">
    <w:abstractNumId w:val="7"/>
  </w:num>
  <w:num w:numId="6">
    <w:abstractNumId w:val="5"/>
  </w:num>
  <w:num w:numId="7">
    <w:abstractNumId w:val="29"/>
  </w:num>
  <w:num w:numId="8">
    <w:abstractNumId w:val="31"/>
  </w:num>
  <w:num w:numId="9">
    <w:abstractNumId w:val="33"/>
  </w:num>
  <w:num w:numId="10">
    <w:abstractNumId w:val="14"/>
  </w:num>
  <w:num w:numId="11">
    <w:abstractNumId w:val="28"/>
  </w:num>
  <w:num w:numId="12">
    <w:abstractNumId w:val="13"/>
  </w:num>
  <w:num w:numId="13">
    <w:abstractNumId w:val="10"/>
  </w:num>
  <w:num w:numId="14">
    <w:abstractNumId w:val="32"/>
  </w:num>
  <w:num w:numId="15">
    <w:abstractNumId w:val="9"/>
  </w:num>
  <w:num w:numId="16">
    <w:abstractNumId w:val="18"/>
  </w:num>
  <w:num w:numId="17">
    <w:abstractNumId w:val="19"/>
  </w:num>
  <w:num w:numId="18">
    <w:abstractNumId w:val="27"/>
  </w:num>
  <w:num w:numId="19">
    <w:abstractNumId w:val="22"/>
  </w:num>
  <w:num w:numId="20">
    <w:abstractNumId w:val="17"/>
  </w:num>
  <w:num w:numId="21">
    <w:abstractNumId w:val="11"/>
  </w:num>
  <w:num w:numId="22">
    <w:abstractNumId w:val="23"/>
  </w:num>
  <w:num w:numId="23">
    <w:abstractNumId w:val="16"/>
  </w:num>
  <w:num w:numId="24">
    <w:abstractNumId w:val="34"/>
  </w:num>
  <w:num w:numId="25">
    <w:abstractNumId w:val="15"/>
  </w:num>
  <w:num w:numId="26">
    <w:abstractNumId w:val="30"/>
  </w:num>
  <w:num w:numId="27">
    <w:abstractNumId w:val="12"/>
  </w:num>
  <w:num w:numId="28">
    <w:abstractNumId w:val="4"/>
  </w:num>
  <w:num w:numId="29">
    <w:abstractNumId w:val="35"/>
  </w:num>
  <w:num w:numId="30">
    <w:abstractNumId w:val="8"/>
  </w:num>
  <w:num w:numId="31">
    <w:abstractNumId w:val="25"/>
  </w:num>
  <w:num w:numId="32">
    <w:abstractNumId w:val="6"/>
  </w:num>
  <w:num w:numId="33">
    <w:abstractNumId w:val="36"/>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5F1"/>
    <w:rsid w:val="00011A12"/>
    <w:rsid w:val="00073D05"/>
    <w:rsid w:val="000A7B50"/>
    <w:rsid w:val="000A7F6F"/>
    <w:rsid w:val="000B3841"/>
    <w:rsid w:val="001005F3"/>
    <w:rsid w:val="0014040B"/>
    <w:rsid w:val="001623D8"/>
    <w:rsid w:val="001745CE"/>
    <w:rsid w:val="001866D5"/>
    <w:rsid w:val="001D495F"/>
    <w:rsid w:val="00217162"/>
    <w:rsid w:val="00217347"/>
    <w:rsid w:val="002407AE"/>
    <w:rsid w:val="002617A6"/>
    <w:rsid w:val="00262A16"/>
    <w:rsid w:val="002A149A"/>
    <w:rsid w:val="002D4E19"/>
    <w:rsid w:val="002F3E86"/>
    <w:rsid w:val="0031182A"/>
    <w:rsid w:val="00315356"/>
    <w:rsid w:val="00355A80"/>
    <w:rsid w:val="00356640"/>
    <w:rsid w:val="00363D0D"/>
    <w:rsid w:val="003664C6"/>
    <w:rsid w:val="00375067"/>
    <w:rsid w:val="003C5C9C"/>
    <w:rsid w:val="003F249D"/>
    <w:rsid w:val="00465F87"/>
    <w:rsid w:val="00474987"/>
    <w:rsid w:val="004834D3"/>
    <w:rsid w:val="004A47C1"/>
    <w:rsid w:val="004C264D"/>
    <w:rsid w:val="004D5D9C"/>
    <w:rsid w:val="004E276B"/>
    <w:rsid w:val="00540BD4"/>
    <w:rsid w:val="00556AAF"/>
    <w:rsid w:val="00567993"/>
    <w:rsid w:val="0057427E"/>
    <w:rsid w:val="00577149"/>
    <w:rsid w:val="005A3CD4"/>
    <w:rsid w:val="005B2BC8"/>
    <w:rsid w:val="005B3B91"/>
    <w:rsid w:val="005C7C9B"/>
    <w:rsid w:val="005E127D"/>
    <w:rsid w:val="005E44FD"/>
    <w:rsid w:val="00620C59"/>
    <w:rsid w:val="00625DCB"/>
    <w:rsid w:val="00640609"/>
    <w:rsid w:val="00660708"/>
    <w:rsid w:val="00661C8E"/>
    <w:rsid w:val="00677D87"/>
    <w:rsid w:val="006912A7"/>
    <w:rsid w:val="006C508B"/>
    <w:rsid w:val="00702F43"/>
    <w:rsid w:val="007231B7"/>
    <w:rsid w:val="007457FC"/>
    <w:rsid w:val="00750B27"/>
    <w:rsid w:val="0076127D"/>
    <w:rsid w:val="00797D91"/>
    <w:rsid w:val="007A699B"/>
    <w:rsid w:val="007D3C2C"/>
    <w:rsid w:val="007E2D40"/>
    <w:rsid w:val="007E64BE"/>
    <w:rsid w:val="007E6C38"/>
    <w:rsid w:val="00826321"/>
    <w:rsid w:val="00885576"/>
    <w:rsid w:val="008E7A38"/>
    <w:rsid w:val="008F7373"/>
    <w:rsid w:val="00913873"/>
    <w:rsid w:val="0092210E"/>
    <w:rsid w:val="0093170D"/>
    <w:rsid w:val="00931D0A"/>
    <w:rsid w:val="0095508E"/>
    <w:rsid w:val="009553C4"/>
    <w:rsid w:val="009568CC"/>
    <w:rsid w:val="00960C88"/>
    <w:rsid w:val="00965183"/>
    <w:rsid w:val="009D4BF1"/>
    <w:rsid w:val="00A17BCB"/>
    <w:rsid w:val="00A42C4C"/>
    <w:rsid w:val="00A51461"/>
    <w:rsid w:val="00A578FC"/>
    <w:rsid w:val="00A605BF"/>
    <w:rsid w:val="00A61419"/>
    <w:rsid w:val="00AB0DD1"/>
    <w:rsid w:val="00AD15AA"/>
    <w:rsid w:val="00B123E4"/>
    <w:rsid w:val="00B35353"/>
    <w:rsid w:val="00B35FD1"/>
    <w:rsid w:val="00B528F9"/>
    <w:rsid w:val="00B5434E"/>
    <w:rsid w:val="00B6554F"/>
    <w:rsid w:val="00B67550"/>
    <w:rsid w:val="00B812C2"/>
    <w:rsid w:val="00BC4E9A"/>
    <w:rsid w:val="00BF76E7"/>
    <w:rsid w:val="00C23CA1"/>
    <w:rsid w:val="00C30149"/>
    <w:rsid w:val="00C643D7"/>
    <w:rsid w:val="00C73E9A"/>
    <w:rsid w:val="00C743BF"/>
    <w:rsid w:val="00C81C0D"/>
    <w:rsid w:val="00CB04F6"/>
    <w:rsid w:val="00CD1C11"/>
    <w:rsid w:val="00D0141E"/>
    <w:rsid w:val="00D075F1"/>
    <w:rsid w:val="00D20414"/>
    <w:rsid w:val="00D879B0"/>
    <w:rsid w:val="00DC2592"/>
    <w:rsid w:val="00DD31BA"/>
    <w:rsid w:val="00DE2240"/>
    <w:rsid w:val="00DE7927"/>
    <w:rsid w:val="00DF5787"/>
    <w:rsid w:val="00E35C92"/>
    <w:rsid w:val="00E57649"/>
    <w:rsid w:val="00E73BD2"/>
    <w:rsid w:val="00EE3F15"/>
    <w:rsid w:val="00EF1BC6"/>
    <w:rsid w:val="00EF264A"/>
    <w:rsid w:val="00F2117A"/>
    <w:rsid w:val="00F445CE"/>
    <w:rsid w:val="00F7794E"/>
    <w:rsid w:val="00F82E99"/>
    <w:rsid w:val="00F953B0"/>
    <w:rsid w:val="00FA4B30"/>
    <w:rsid w:val="00FA4D0F"/>
    <w:rsid w:val="00FB21E8"/>
    <w:rsid w:val="00FD690D"/>
    <w:rsid w:val="00FE1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uiPriority w:val="99"/>
    <w:rsid w:val="00750B27"/>
    <w:rPr>
      <w:color w:val="0000FF"/>
      <w:u w:val="single"/>
    </w:rPr>
  </w:style>
  <w:style w:type="paragraph" w:styleId="a5">
    <w:name w:val="Body Text"/>
    <w:basedOn w:val="a"/>
    <w:link w:val="a6"/>
    <w:uiPriority w:val="99"/>
    <w:unhideWhenUsed/>
    <w:rsid w:val="0031182A"/>
    <w:pPr>
      <w:spacing w:before="240" w:line="360" w:lineRule="auto"/>
    </w:pPr>
    <w:rPr>
      <w:sz w:val="28"/>
      <w:lang w:val="uk-UA"/>
    </w:rPr>
  </w:style>
  <w:style w:type="character" w:customStyle="1" w:styleId="a6">
    <w:name w:val="Основной текст Знак"/>
    <w:basedOn w:val="a0"/>
    <w:link w:val="a5"/>
    <w:uiPriority w:val="99"/>
    <w:rsid w:val="0031182A"/>
    <w:rPr>
      <w:rFonts w:ascii="Times New Roman" w:eastAsia="Times New Roman" w:hAnsi="Times New Roman" w:cs="Times New Roman"/>
      <w:sz w:val="28"/>
      <w:szCs w:val="24"/>
      <w:lang w:val="uk-UA" w:eastAsia="ru-RU"/>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unhideWhenUsed/>
    <w:rsid w:val="00B35353"/>
    <w:pPr>
      <w:spacing w:after="120" w:line="480" w:lineRule="auto"/>
    </w:pPr>
  </w:style>
  <w:style w:type="character" w:customStyle="1" w:styleId="22">
    <w:name w:val="Основной текст 2 Знак"/>
    <w:basedOn w:val="a0"/>
    <w:link w:val="20"/>
    <w:uiPriority w:val="99"/>
    <w:rsid w:val="00B35353"/>
    <w:rPr>
      <w:rFonts w:ascii="Times New Roman" w:eastAsia="Times New Roman" w:hAnsi="Times New Roman" w:cs="Times New Roman"/>
      <w:sz w:val="24"/>
      <w:szCs w:val="24"/>
      <w:lang w:val="ru-RU" w:eastAsia="ru-RU"/>
    </w:rPr>
  </w:style>
  <w:style w:type="paragraph" w:customStyle="1" w:styleId="aa">
    <w:name w:val="Заголовок"/>
    <w:basedOn w:val="a"/>
    <w:next w:val="a5"/>
    <w:uiPriority w:val="99"/>
    <w:rsid w:val="005B2BC8"/>
    <w:pPr>
      <w:keepNext/>
      <w:suppressAutoHyphens/>
      <w:spacing w:before="240" w:after="120" w:line="276" w:lineRule="auto"/>
    </w:pPr>
    <w:rPr>
      <w:rFonts w:ascii="Arial" w:eastAsia="Droid Sans Fallback" w:hAnsi="Arial" w:cs="Lohit Hindi"/>
      <w:sz w:val="28"/>
      <w:szCs w:val="28"/>
      <w:lang w:eastAsia="ar-SA"/>
    </w:rPr>
  </w:style>
  <w:style w:type="paragraph" w:customStyle="1" w:styleId="Style1">
    <w:name w:val="Style1"/>
    <w:basedOn w:val="a"/>
    <w:uiPriority w:val="99"/>
    <w:rsid w:val="005B2BC8"/>
    <w:pPr>
      <w:widowControl w:val="0"/>
      <w:autoSpaceDE w:val="0"/>
      <w:jc w:val="both"/>
    </w:pPr>
    <w:rPr>
      <w:lang w:eastAsia="ar-SA"/>
    </w:rPr>
  </w:style>
  <w:style w:type="paragraph" w:customStyle="1" w:styleId="Style2">
    <w:name w:val="Style2"/>
    <w:basedOn w:val="a"/>
    <w:uiPriority w:val="99"/>
    <w:rsid w:val="005B2BC8"/>
    <w:pPr>
      <w:widowControl w:val="0"/>
      <w:autoSpaceDE w:val="0"/>
    </w:pPr>
    <w:rPr>
      <w:lang w:eastAsia="ar-SA"/>
    </w:rPr>
  </w:style>
  <w:style w:type="paragraph" w:customStyle="1" w:styleId="Style3">
    <w:name w:val="Style3"/>
    <w:basedOn w:val="a"/>
    <w:uiPriority w:val="99"/>
    <w:rsid w:val="005B2BC8"/>
    <w:pPr>
      <w:widowControl w:val="0"/>
      <w:autoSpaceDE w:val="0"/>
    </w:pPr>
    <w:rPr>
      <w:lang w:eastAsia="ar-SA"/>
    </w:rPr>
  </w:style>
  <w:style w:type="paragraph" w:customStyle="1" w:styleId="Style4">
    <w:name w:val="Style4"/>
    <w:basedOn w:val="a"/>
    <w:uiPriority w:val="99"/>
    <w:rsid w:val="005B2BC8"/>
    <w:pPr>
      <w:widowControl w:val="0"/>
      <w:autoSpaceDE w:val="0"/>
      <w:spacing w:line="480" w:lineRule="exact"/>
      <w:jc w:val="both"/>
    </w:pPr>
    <w:rPr>
      <w:lang w:eastAsia="ar-SA"/>
    </w:rPr>
  </w:style>
  <w:style w:type="paragraph" w:customStyle="1" w:styleId="Style5">
    <w:name w:val="Style5"/>
    <w:basedOn w:val="a"/>
    <w:uiPriority w:val="99"/>
    <w:rsid w:val="005B2BC8"/>
    <w:pPr>
      <w:widowControl w:val="0"/>
      <w:autoSpaceDE w:val="0"/>
      <w:spacing w:line="485" w:lineRule="exact"/>
      <w:jc w:val="both"/>
    </w:pPr>
    <w:rPr>
      <w:lang w:eastAsia="ar-SA"/>
    </w:rPr>
  </w:style>
  <w:style w:type="paragraph" w:customStyle="1" w:styleId="Style6">
    <w:name w:val="Style6"/>
    <w:basedOn w:val="a"/>
    <w:uiPriority w:val="99"/>
    <w:rsid w:val="005B2BC8"/>
    <w:pPr>
      <w:widowControl w:val="0"/>
      <w:autoSpaceDE w:val="0"/>
      <w:spacing w:line="322" w:lineRule="exact"/>
    </w:pPr>
    <w:rPr>
      <w:lang w:eastAsia="ar-SA"/>
    </w:rPr>
  </w:style>
  <w:style w:type="paragraph" w:customStyle="1" w:styleId="Style7">
    <w:name w:val="Style7"/>
    <w:basedOn w:val="a"/>
    <w:uiPriority w:val="99"/>
    <w:rsid w:val="005B2BC8"/>
    <w:pPr>
      <w:widowControl w:val="0"/>
      <w:autoSpaceDE w:val="0"/>
      <w:spacing w:line="235" w:lineRule="exact"/>
      <w:jc w:val="center"/>
    </w:pPr>
    <w:rPr>
      <w:lang w:eastAsia="ar-SA"/>
    </w:rPr>
  </w:style>
  <w:style w:type="paragraph" w:customStyle="1" w:styleId="Style8">
    <w:name w:val="Style8"/>
    <w:basedOn w:val="a"/>
    <w:uiPriority w:val="99"/>
    <w:rsid w:val="005B2BC8"/>
    <w:pPr>
      <w:widowControl w:val="0"/>
      <w:autoSpaceDE w:val="0"/>
    </w:pPr>
    <w:rPr>
      <w:lang w:eastAsia="ar-SA"/>
    </w:rPr>
  </w:style>
  <w:style w:type="paragraph" w:customStyle="1" w:styleId="ab">
    <w:name w:val="Базовый"/>
    <w:rsid w:val="005B2BC8"/>
    <w:pPr>
      <w:tabs>
        <w:tab w:val="left" w:pos="708"/>
      </w:tabs>
      <w:suppressAutoHyphens/>
      <w:spacing w:after="200" w:line="276" w:lineRule="auto"/>
    </w:pPr>
    <w:rPr>
      <w:rFonts w:ascii="Times New Roman" w:eastAsia="Times New Roman" w:hAnsi="Times New Roman" w:cs="Times New Roman"/>
      <w:sz w:val="20"/>
      <w:szCs w:val="20"/>
      <w:lang w:val="ru-RU" w:eastAsia="ru-RU" w:bidi="hi-IN"/>
    </w:rPr>
  </w:style>
  <w:style w:type="character" w:customStyle="1" w:styleId="FontStyle11">
    <w:name w:val="Font Style11"/>
    <w:rsid w:val="005B2BC8"/>
    <w:rPr>
      <w:rFonts w:ascii="Times New Roman" w:hAnsi="Times New Roman" w:cs="Times New Roman" w:hint="default"/>
      <w:b/>
      <w:bCs/>
      <w:sz w:val="26"/>
      <w:szCs w:val="26"/>
    </w:rPr>
  </w:style>
  <w:style w:type="character" w:customStyle="1" w:styleId="FontStyle14">
    <w:name w:val="Font Style14"/>
    <w:uiPriority w:val="99"/>
    <w:rsid w:val="005B2BC8"/>
    <w:rPr>
      <w:rFonts w:ascii="Times New Roman" w:hAnsi="Times New Roman" w:cs="Times New Roman" w:hint="default"/>
      <w:sz w:val="22"/>
      <w:szCs w:val="22"/>
    </w:rPr>
  </w:style>
  <w:style w:type="character" w:customStyle="1" w:styleId="FontStyle16">
    <w:name w:val="Font Style16"/>
    <w:uiPriority w:val="99"/>
    <w:rsid w:val="005B2BC8"/>
    <w:rPr>
      <w:rFonts w:ascii="Times New Roman" w:hAnsi="Times New Roman" w:cs="Times New Roman" w:hint="default"/>
      <w:sz w:val="18"/>
      <w:szCs w:val="18"/>
    </w:rPr>
  </w:style>
  <w:style w:type="character" w:customStyle="1" w:styleId="FontStyle17">
    <w:name w:val="Font Style17"/>
    <w:uiPriority w:val="99"/>
    <w:rsid w:val="005B2BC8"/>
    <w:rPr>
      <w:rFonts w:ascii="Microsoft Sans Serif" w:hAnsi="Microsoft Sans Serif" w:cs="Microsoft Sans Serif" w:hint="default"/>
      <w:b/>
      <w:bCs/>
      <w:sz w:val="22"/>
      <w:szCs w:val="22"/>
    </w:rPr>
  </w:style>
  <w:style w:type="character" w:customStyle="1" w:styleId="FontStyle12">
    <w:name w:val="Font Style12"/>
    <w:uiPriority w:val="99"/>
    <w:rsid w:val="005B2BC8"/>
    <w:rPr>
      <w:rFonts w:ascii="Times New Roman" w:hAnsi="Times New Roman"/>
      <w:sz w:val="26"/>
    </w:rPr>
  </w:style>
  <w:style w:type="character" w:styleId="ac">
    <w:name w:val="Strong"/>
    <w:basedOn w:val="a0"/>
    <w:uiPriority w:val="99"/>
    <w:qFormat/>
    <w:rsid w:val="005B2BC8"/>
    <w:rPr>
      <w:rFonts w:cs="Times New Roman"/>
      <w:b/>
    </w:rPr>
  </w:style>
  <w:style w:type="character" w:customStyle="1" w:styleId="14">
    <w:name w:val="Основной текст с отступом Знак1"/>
    <w:basedOn w:val="a0"/>
    <w:uiPriority w:val="99"/>
    <w:rsid w:val="005B2BC8"/>
    <w:rPr>
      <w:rFonts w:ascii="Calibri" w:eastAsia="Calibri" w:hAnsi="Calibri" w:cs="Calibri"/>
      <w:lang w:eastAsia="ar-SA"/>
    </w:rPr>
  </w:style>
  <w:style w:type="character" w:styleId="ad">
    <w:name w:val="Emphasis"/>
    <w:uiPriority w:val="99"/>
    <w:qFormat/>
    <w:rsid w:val="005B2BC8"/>
    <w:rPr>
      <w:rFonts w:cs="Times New Roman"/>
      <w:i/>
    </w:rPr>
  </w:style>
  <w:style w:type="character" w:customStyle="1" w:styleId="-">
    <w:name w:val="Интернет-ссылка"/>
    <w:rsid w:val="0057427E"/>
    <w:rPr>
      <w:color w:val="0000FF"/>
      <w:u w:val="singl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uiPriority w:val="99"/>
    <w:rsid w:val="00750B27"/>
    <w:rPr>
      <w:color w:val="0000FF"/>
      <w:u w:val="single"/>
    </w:rPr>
  </w:style>
  <w:style w:type="paragraph" w:styleId="a5">
    <w:name w:val="Body Text"/>
    <w:basedOn w:val="a"/>
    <w:link w:val="a6"/>
    <w:uiPriority w:val="99"/>
    <w:unhideWhenUsed/>
    <w:rsid w:val="0031182A"/>
    <w:pPr>
      <w:spacing w:before="240" w:line="360" w:lineRule="auto"/>
    </w:pPr>
    <w:rPr>
      <w:sz w:val="28"/>
      <w:lang w:val="uk-UA"/>
    </w:rPr>
  </w:style>
  <w:style w:type="character" w:customStyle="1" w:styleId="a6">
    <w:name w:val="Основной текст Знак"/>
    <w:basedOn w:val="a0"/>
    <w:link w:val="a5"/>
    <w:uiPriority w:val="99"/>
    <w:rsid w:val="0031182A"/>
    <w:rPr>
      <w:rFonts w:ascii="Times New Roman" w:eastAsia="Times New Roman" w:hAnsi="Times New Roman" w:cs="Times New Roman"/>
      <w:sz w:val="28"/>
      <w:szCs w:val="24"/>
      <w:lang w:val="uk-UA" w:eastAsia="ru-RU"/>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unhideWhenUsed/>
    <w:rsid w:val="00B35353"/>
    <w:pPr>
      <w:spacing w:after="120" w:line="480" w:lineRule="auto"/>
    </w:pPr>
  </w:style>
  <w:style w:type="character" w:customStyle="1" w:styleId="22">
    <w:name w:val="Основной текст 2 Знак"/>
    <w:basedOn w:val="a0"/>
    <w:link w:val="20"/>
    <w:uiPriority w:val="99"/>
    <w:rsid w:val="00B35353"/>
    <w:rPr>
      <w:rFonts w:ascii="Times New Roman" w:eastAsia="Times New Roman" w:hAnsi="Times New Roman" w:cs="Times New Roman"/>
      <w:sz w:val="24"/>
      <w:szCs w:val="24"/>
      <w:lang w:val="ru-RU" w:eastAsia="ru-RU"/>
    </w:rPr>
  </w:style>
  <w:style w:type="paragraph" w:customStyle="1" w:styleId="aa">
    <w:name w:val="Заголовок"/>
    <w:basedOn w:val="a"/>
    <w:next w:val="a5"/>
    <w:uiPriority w:val="99"/>
    <w:rsid w:val="005B2BC8"/>
    <w:pPr>
      <w:keepNext/>
      <w:suppressAutoHyphens/>
      <w:spacing w:before="240" w:after="120" w:line="276" w:lineRule="auto"/>
    </w:pPr>
    <w:rPr>
      <w:rFonts w:ascii="Arial" w:eastAsia="Droid Sans Fallback" w:hAnsi="Arial" w:cs="Lohit Hindi"/>
      <w:sz w:val="28"/>
      <w:szCs w:val="28"/>
      <w:lang w:eastAsia="ar-SA"/>
    </w:rPr>
  </w:style>
  <w:style w:type="paragraph" w:customStyle="1" w:styleId="Style1">
    <w:name w:val="Style1"/>
    <w:basedOn w:val="a"/>
    <w:uiPriority w:val="99"/>
    <w:rsid w:val="005B2BC8"/>
    <w:pPr>
      <w:widowControl w:val="0"/>
      <w:autoSpaceDE w:val="0"/>
      <w:jc w:val="both"/>
    </w:pPr>
    <w:rPr>
      <w:lang w:eastAsia="ar-SA"/>
    </w:rPr>
  </w:style>
  <w:style w:type="paragraph" w:customStyle="1" w:styleId="Style2">
    <w:name w:val="Style2"/>
    <w:basedOn w:val="a"/>
    <w:uiPriority w:val="99"/>
    <w:rsid w:val="005B2BC8"/>
    <w:pPr>
      <w:widowControl w:val="0"/>
      <w:autoSpaceDE w:val="0"/>
    </w:pPr>
    <w:rPr>
      <w:lang w:eastAsia="ar-SA"/>
    </w:rPr>
  </w:style>
  <w:style w:type="paragraph" w:customStyle="1" w:styleId="Style3">
    <w:name w:val="Style3"/>
    <w:basedOn w:val="a"/>
    <w:uiPriority w:val="99"/>
    <w:rsid w:val="005B2BC8"/>
    <w:pPr>
      <w:widowControl w:val="0"/>
      <w:autoSpaceDE w:val="0"/>
    </w:pPr>
    <w:rPr>
      <w:lang w:eastAsia="ar-SA"/>
    </w:rPr>
  </w:style>
  <w:style w:type="paragraph" w:customStyle="1" w:styleId="Style4">
    <w:name w:val="Style4"/>
    <w:basedOn w:val="a"/>
    <w:uiPriority w:val="99"/>
    <w:rsid w:val="005B2BC8"/>
    <w:pPr>
      <w:widowControl w:val="0"/>
      <w:autoSpaceDE w:val="0"/>
      <w:spacing w:line="480" w:lineRule="exact"/>
      <w:jc w:val="both"/>
    </w:pPr>
    <w:rPr>
      <w:lang w:eastAsia="ar-SA"/>
    </w:rPr>
  </w:style>
  <w:style w:type="paragraph" w:customStyle="1" w:styleId="Style5">
    <w:name w:val="Style5"/>
    <w:basedOn w:val="a"/>
    <w:uiPriority w:val="99"/>
    <w:rsid w:val="005B2BC8"/>
    <w:pPr>
      <w:widowControl w:val="0"/>
      <w:autoSpaceDE w:val="0"/>
      <w:spacing w:line="485" w:lineRule="exact"/>
      <w:jc w:val="both"/>
    </w:pPr>
    <w:rPr>
      <w:lang w:eastAsia="ar-SA"/>
    </w:rPr>
  </w:style>
  <w:style w:type="paragraph" w:customStyle="1" w:styleId="Style6">
    <w:name w:val="Style6"/>
    <w:basedOn w:val="a"/>
    <w:uiPriority w:val="99"/>
    <w:rsid w:val="005B2BC8"/>
    <w:pPr>
      <w:widowControl w:val="0"/>
      <w:autoSpaceDE w:val="0"/>
      <w:spacing w:line="322" w:lineRule="exact"/>
    </w:pPr>
    <w:rPr>
      <w:lang w:eastAsia="ar-SA"/>
    </w:rPr>
  </w:style>
  <w:style w:type="paragraph" w:customStyle="1" w:styleId="Style7">
    <w:name w:val="Style7"/>
    <w:basedOn w:val="a"/>
    <w:uiPriority w:val="99"/>
    <w:rsid w:val="005B2BC8"/>
    <w:pPr>
      <w:widowControl w:val="0"/>
      <w:autoSpaceDE w:val="0"/>
      <w:spacing w:line="235" w:lineRule="exact"/>
      <w:jc w:val="center"/>
    </w:pPr>
    <w:rPr>
      <w:lang w:eastAsia="ar-SA"/>
    </w:rPr>
  </w:style>
  <w:style w:type="paragraph" w:customStyle="1" w:styleId="Style8">
    <w:name w:val="Style8"/>
    <w:basedOn w:val="a"/>
    <w:uiPriority w:val="99"/>
    <w:rsid w:val="005B2BC8"/>
    <w:pPr>
      <w:widowControl w:val="0"/>
      <w:autoSpaceDE w:val="0"/>
    </w:pPr>
    <w:rPr>
      <w:lang w:eastAsia="ar-SA"/>
    </w:rPr>
  </w:style>
  <w:style w:type="paragraph" w:customStyle="1" w:styleId="ab">
    <w:name w:val="Базовый"/>
    <w:rsid w:val="005B2BC8"/>
    <w:pPr>
      <w:tabs>
        <w:tab w:val="left" w:pos="708"/>
      </w:tabs>
      <w:suppressAutoHyphens/>
      <w:spacing w:after="200" w:line="276" w:lineRule="auto"/>
    </w:pPr>
    <w:rPr>
      <w:rFonts w:ascii="Times New Roman" w:eastAsia="Times New Roman" w:hAnsi="Times New Roman" w:cs="Times New Roman"/>
      <w:sz w:val="20"/>
      <w:szCs w:val="20"/>
      <w:lang w:val="ru-RU" w:eastAsia="ru-RU" w:bidi="hi-IN"/>
    </w:rPr>
  </w:style>
  <w:style w:type="character" w:customStyle="1" w:styleId="FontStyle11">
    <w:name w:val="Font Style11"/>
    <w:rsid w:val="005B2BC8"/>
    <w:rPr>
      <w:rFonts w:ascii="Times New Roman" w:hAnsi="Times New Roman" w:cs="Times New Roman" w:hint="default"/>
      <w:b/>
      <w:bCs/>
      <w:sz w:val="26"/>
      <w:szCs w:val="26"/>
    </w:rPr>
  </w:style>
  <w:style w:type="character" w:customStyle="1" w:styleId="FontStyle14">
    <w:name w:val="Font Style14"/>
    <w:uiPriority w:val="99"/>
    <w:rsid w:val="005B2BC8"/>
    <w:rPr>
      <w:rFonts w:ascii="Times New Roman" w:hAnsi="Times New Roman" w:cs="Times New Roman" w:hint="default"/>
      <w:sz w:val="22"/>
      <w:szCs w:val="22"/>
    </w:rPr>
  </w:style>
  <w:style w:type="character" w:customStyle="1" w:styleId="FontStyle16">
    <w:name w:val="Font Style16"/>
    <w:uiPriority w:val="99"/>
    <w:rsid w:val="005B2BC8"/>
    <w:rPr>
      <w:rFonts w:ascii="Times New Roman" w:hAnsi="Times New Roman" w:cs="Times New Roman" w:hint="default"/>
      <w:sz w:val="18"/>
      <w:szCs w:val="18"/>
    </w:rPr>
  </w:style>
  <w:style w:type="character" w:customStyle="1" w:styleId="FontStyle17">
    <w:name w:val="Font Style17"/>
    <w:uiPriority w:val="99"/>
    <w:rsid w:val="005B2BC8"/>
    <w:rPr>
      <w:rFonts w:ascii="Microsoft Sans Serif" w:hAnsi="Microsoft Sans Serif" w:cs="Microsoft Sans Serif" w:hint="default"/>
      <w:b/>
      <w:bCs/>
      <w:sz w:val="22"/>
      <w:szCs w:val="22"/>
    </w:rPr>
  </w:style>
  <w:style w:type="character" w:customStyle="1" w:styleId="FontStyle12">
    <w:name w:val="Font Style12"/>
    <w:uiPriority w:val="99"/>
    <w:rsid w:val="005B2BC8"/>
    <w:rPr>
      <w:rFonts w:ascii="Times New Roman" w:hAnsi="Times New Roman"/>
      <w:sz w:val="26"/>
    </w:rPr>
  </w:style>
  <w:style w:type="character" w:styleId="ac">
    <w:name w:val="Strong"/>
    <w:basedOn w:val="a0"/>
    <w:uiPriority w:val="99"/>
    <w:qFormat/>
    <w:rsid w:val="005B2BC8"/>
    <w:rPr>
      <w:rFonts w:cs="Times New Roman"/>
      <w:b/>
    </w:rPr>
  </w:style>
  <w:style w:type="character" w:customStyle="1" w:styleId="14">
    <w:name w:val="Основной текст с отступом Знак1"/>
    <w:basedOn w:val="a0"/>
    <w:uiPriority w:val="99"/>
    <w:rsid w:val="005B2BC8"/>
    <w:rPr>
      <w:rFonts w:ascii="Calibri" w:eastAsia="Calibri" w:hAnsi="Calibri" w:cs="Calibri"/>
      <w:lang w:eastAsia="ar-SA"/>
    </w:rPr>
  </w:style>
  <w:style w:type="character" w:styleId="ad">
    <w:name w:val="Emphasis"/>
    <w:uiPriority w:val="99"/>
    <w:qFormat/>
    <w:rsid w:val="005B2BC8"/>
    <w:rPr>
      <w:rFonts w:cs="Times New Roman"/>
      <w:i/>
    </w:rPr>
  </w:style>
  <w:style w:type="character" w:customStyle="1" w:styleId="-">
    <w:name w:val="Интернет-ссылка"/>
    <w:rsid w:val="0057427E"/>
    <w:rPr>
      <w:color w:val="0000FF"/>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0403">
      <w:bodyDiv w:val="1"/>
      <w:marLeft w:val="0"/>
      <w:marRight w:val="0"/>
      <w:marTop w:val="0"/>
      <w:marBottom w:val="0"/>
      <w:divBdr>
        <w:top w:val="none" w:sz="0" w:space="0" w:color="auto"/>
        <w:left w:val="none" w:sz="0" w:space="0" w:color="auto"/>
        <w:bottom w:val="none" w:sz="0" w:space="0" w:color="auto"/>
        <w:right w:val="none" w:sz="0" w:space="0" w:color="auto"/>
      </w:divBdr>
    </w:div>
    <w:div w:id="267979094">
      <w:bodyDiv w:val="1"/>
      <w:marLeft w:val="0"/>
      <w:marRight w:val="0"/>
      <w:marTop w:val="0"/>
      <w:marBottom w:val="0"/>
      <w:divBdr>
        <w:top w:val="none" w:sz="0" w:space="0" w:color="auto"/>
        <w:left w:val="none" w:sz="0" w:space="0" w:color="auto"/>
        <w:bottom w:val="none" w:sz="0" w:space="0" w:color="auto"/>
        <w:right w:val="none" w:sz="0" w:space="0" w:color="auto"/>
      </w:divBdr>
    </w:div>
    <w:div w:id="356657943">
      <w:bodyDiv w:val="1"/>
      <w:marLeft w:val="0"/>
      <w:marRight w:val="0"/>
      <w:marTop w:val="0"/>
      <w:marBottom w:val="0"/>
      <w:divBdr>
        <w:top w:val="none" w:sz="0" w:space="0" w:color="auto"/>
        <w:left w:val="none" w:sz="0" w:space="0" w:color="auto"/>
        <w:bottom w:val="none" w:sz="0" w:space="0" w:color="auto"/>
        <w:right w:val="none" w:sz="0" w:space="0" w:color="auto"/>
      </w:divBdr>
    </w:div>
    <w:div w:id="488137729">
      <w:bodyDiv w:val="1"/>
      <w:marLeft w:val="0"/>
      <w:marRight w:val="0"/>
      <w:marTop w:val="0"/>
      <w:marBottom w:val="0"/>
      <w:divBdr>
        <w:top w:val="none" w:sz="0" w:space="0" w:color="auto"/>
        <w:left w:val="none" w:sz="0" w:space="0" w:color="auto"/>
        <w:bottom w:val="none" w:sz="0" w:space="0" w:color="auto"/>
        <w:right w:val="none" w:sz="0" w:space="0" w:color="auto"/>
      </w:divBdr>
    </w:div>
    <w:div w:id="507017090">
      <w:bodyDiv w:val="1"/>
      <w:marLeft w:val="0"/>
      <w:marRight w:val="0"/>
      <w:marTop w:val="0"/>
      <w:marBottom w:val="0"/>
      <w:divBdr>
        <w:top w:val="none" w:sz="0" w:space="0" w:color="auto"/>
        <w:left w:val="none" w:sz="0" w:space="0" w:color="auto"/>
        <w:bottom w:val="none" w:sz="0" w:space="0" w:color="auto"/>
        <w:right w:val="none" w:sz="0" w:space="0" w:color="auto"/>
      </w:divBdr>
    </w:div>
    <w:div w:id="510264510">
      <w:bodyDiv w:val="1"/>
      <w:marLeft w:val="0"/>
      <w:marRight w:val="0"/>
      <w:marTop w:val="0"/>
      <w:marBottom w:val="0"/>
      <w:divBdr>
        <w:top w:val="none" w:sz="0" w:space="0" w:color="auto"/>
        <w:left w:val="none" w:sz="0" w:space="0" w:color="auto"/>
        <w:bottom w:val="none" w:sz="0" w:space="0" w:color="auto"/>
        <w:right w:val="none" w:sz="0" w:space="0" w:color="auto"/>
      </w:divBdr>
    </w:div>
    <w:div w:id="534463293">
      <w:bodyDiv w:val="1"/>
      <w:marLeft w:val="0"/>
      <w:marRight w:val="0"/>
      <w:marTop w:val="0"/>
      <w:marBottom w:val="0"/>
      <w:divBdr>
        <w:top w:val="none" w:sz="0" w:space="0" w:color="auto"/>
        <w:left w:val="none" w:sz="0" w:space="0" w:color="auto"/>
        <w:bottom w:val="none" w:sz="0" w:space="0" w:color="auto"/>
        <w:right w:val="none" w:sz="0" w:space="0" w:color="auto"/>
      </w:divBdr>
    </w:div>
    <w:div w:id="542403686">
      <w:bodyDiv w:val="1"/>
      <w:marLeft w:val="0"/>
      <w:marRight w:val="0"/>
      <w:marTop w:val="0"/>
      <w:marBottom w:val="0"/>
      <w:divBdr>
        <w:top w:val="none" w:sz="0" w:space="0" w:color="auto"/>
        <w:left w:val="none" w:sz="0" w:space="0" w:color="auto"/>
        <w:bottom w:val="none" w:sz="0" w:space="0" w:color="auto"/>
        <w:right w:val="none" w:sz="0" w:space="0" w:color="auto"/>
      </w:divBdr>
    </w:div>
    <w:div w:id="603994589">
      <w:bodyDiv w:val="1"/>
      <w:marLeft w:val="0"/>
      <w:marRight w:val="0"/>
      <w:marTop w:val="0"/>
      <w:marBottom w:val="0"/>
      <w:divBdr>
        <w:top w:val="none" w:sz="0" w:space="0" w:color="auto"/>
        <w:left w:val="none" w:sz="0" w:space="0" w:color="auto"/>
        <w:bottom w:val="none" w:sz="0" w:space="0" w:color="auto"/>
        <w:right w:val="none" w:sz="0" w:space="0" w:color="auto"/>
      </w:divBdr>
    </w:div>
    <w:div w:id="974600049">
      <w:bodyDiv w:val="1"/>
      <w:marLeft w:val="0"/>
      <w:marRight w:val="0"/>
      <w:marTop w:val="0"/>
      <w:marBottom w:val="0"/>
      <w:divBdr>
        <w:top w:val="none" w:sz="0" w:space="0" w:color="auto"/>
        <w:left w:val="none" w:sz="0" w:space="0" w:color="auto"/>
        <w:bottom w:val="none" w:sz="0" w:space="0" w:color="auto"/>
        <w:right w:val="none" w:sz="0" w:space="0" w:color="auto"/>
      </w:divBdr>
    </w:div>
    <w:div w:id="1278607822">
      <w:bodyDiv w:val="1"/>
      <w:marLeft w:val="0"/>
      <w:marRight w:val="0"/>
      <w:marTop w:val="0"/>
      <w:marBottom w:val="0"/>
      <w:divBdr>
        <w:top w:val="none" w:sz="0" w:space="0" w:color="auto"/>
        <w:left w:val="none" w:sz="0" w:space="0" w:color="auto"/>
        <w:bottom w:val="none" w:sz="0" w:space="0" w:color="auto"/>
        <w:right w:val="none" w:sz="0" w:space="0" w:color="auto"/>
      </w:divBdr>
    </w:div>
    <w:div w:id="1332177106">
      <w:bodyDiv w:val="1"/>
      <w:marLeft w:val="0"/>
      <w:marRight w:val="0"/>
      <w:marTop w:val="0"/>
      <w:marBottom w:val="0"/>
      <w:divBdr>
        <w:top w:val="none" w:sz="0" w:space="0" w:color="auto"/>
        <w:left w:val="none" w:sz="0" w:space="0" w:color="auto"/>
        <w:bottom w:val="none" w:sz="0" w:space="0" w:color="auto"/>
        <w:right w:val="none" w:sz="0" w:space="0" w:color="auto"/>
      </w:divBdr>
    </w:div>
    <w:div w:id="1559902845">
      <w:bodyDiv w:val="1"/>
      <w:marLeft w:val="0"/>
      <w:marRight w:val="0"/>
      <w:marTop w:val="0"/>
      <w:marBottom w:val="0"/>
      <w:divBdr>
        <w:top w:val="none" w:sz="0" w:space="0" w:color="auto"/>
        <w:left w:val="none" w:sz="0" w:space="0" w:color="auto"/>
        <w:bottom w:val="none" w:sz="0" w:space="0" w:color="auto"/>
        <w:right w:val="none" w:sz="0" w:space="0" w:color="auto"/>
      </w:divBdr>
    </w:div>
    <w:div w:id="1560239232">
      <w:bodyDiv w:val="1"/>
      <w:marLeft w:val="0"/>
      <w:marRight w:val="0"/>
      <w:marTop w:val="0"/>
      <w:marBottom w:val="0"/>
      <w:divBdr>
        <w:top w:val="none" w:sz="0" w:space="0" w:color="auto"/>
        <w:left w:val="none" w:sz="0" w:space="0" w:color="auto"/>
        <w:bottom w:val="none" w:sz="0" w:space="0" w:color="auto"/>
        <w:right w:val="none" w:sz="0" w:space="0" w:color="auto"/>
      </w:divBdr>
    </w:div>
    <w:div w:id="1657607529">
      <w:bodyDiv w:val="1"/>
      <w:marLeft w:val="0"/>
      <w:marRight w:val="0"/>
      <w:marTop w:val="0"/>
      <w:marBottom w:val="0"/>
      <w:divBdr>
        <w:top w:val="none" w:sz="0" w:space="0" w:color="auto"/>
        <w:left w:val="none" w:sz="0" w:space="0" w:color="auto"/>
        <w:bottom w:val="none" w:sz="0" w:space="0" w:color="auto"/>
        <w:right w:val="none" w:sz="0" w:space="0" w:color="auto"/>
      </w:divBdr>
    </w:div>
    <w:div w:id="1660377518">
      <w:bodyDiv w:val="1"/>
      <w:marLeft w:val="0"/>
      <w:marRight w:val="0"/>
      <w:marTop w:val="0"/>
      <w:marBottom w:val="0"/>
      <w:divBdr>
        <w:top w:val="none" w:sz="0" w:space="0" w:color="auto"/>
        <w:left w:val="none" w:sz="0" w:space="0" w:color="auto"/>
        <w:bottom w:val="none" w:sz="0" w:space="0" w:color="auto"/>
        <w:right w:val="none" w:sz="0" w:space="0" w:color="auto"/>
      </w:divBdr>
    </w:div>
    <w:div w:id="1729526612">
      <w:bodyDiv w:val="1"/>
      <w:marLeft w:val="0"/>
      <w:marRight w:val="0"/>
      <w:marTop w:val="0"/>
      <w:marBottom w:val="0"/>
      <w:divBdr>
        <w:top w:val="none" w:sz="0" w:space="0" w:color="auto"/>
        <w:left w:val="none" w:sz="0" w:space="0" w:color="auto"/>
        <w:bottom w:val="none" w:sz="0" w:space="0" w:color="auto"/>
        <w:right w:val="none" w:sz="0" w:space="0" w:color="auto"/>
      </w:divBdr>
    </w:div>
    <w:div w:id="1741438004">
      <w:bodyDiv w:val="1"/>
      <w:marLeft w:val="0"/>
      <w:marRight w:val="0"/>
      <w:marTop w:val="0"/>
      <w:marBottom w:val="0"/>
      <w:divBdr>
        <w:top w:val="none" w:sz="0" w:space="0" w:color="auto"/>
        <w:left w:val="none" w:sz="0" w:space="0" w:color="auto"/>
        <w:bottom w:val="none" w:sz="0" w:space="0" w:color="auto"/>
        <w:right w:val="none" w:sz="0" w:space="0" w:color="auto"/>
      </w:divBdr>
    </w:div>
    <w:div w:id="1945310541">
      <w:bodyDiv w:val="1"/>
      <w:marLeft w:val="0"/>
      <w:marRight w:val="0"/>
      <w:marTop w:val="0"/>
      <w:marBottom w:val="0"/>
      <w:divBdr>
        <w:top w:val="none" w:sz="0" w:space="0" w:color="auto"/>
        <w:left w:val="none" w:sz="0" w:space="0" w:color="auto"/>
        <w:bottom w:val="none" w:sz="0" w:space="0" w:color="auto"/>
        <w:right w:val="none" w:sz="0" w:space="0" w:color="auto"/>
      </w:divBdr>
    </w:div>
    <w:div w:id="2075541168">
      <w:bodyDiv w:val="1"/>
      <w:marLeft w:val="0"/>
      <w:marRight w:val="0"/>
      <w:marTop w:val="0"/>
      <w:marBottom w:val="0"/>
      <w:divBdr>
        <w:top w:val="none" w:sz="0" w:space="0" w:color="auto"/>
        <w:left w:val="none" w:sz="0" w:space="0" w:color="auto"/>
        <w:bottom w:val="none" w:sz="0" w:space="0" w:color="auto"/>
        <w:right w:val="none" w:sz="0" w:space="0" w:color="auto"/>
      </w:divBdr>
    </w:div>
    <w:div w:id="211328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4" TargetMode="External"/><Relationship Id="rId13" Type="http://schemas.openxmlformats.org/officeDocument/2006/relationships/hyperlink" Target="http://www.irbis-nbuv.gov.ua/cgi-bin/irbis_nbuv/cgiirbis_64.exe?I21DBN=LINK&amp;P21DBN=UJRN&amp;Z21ID=&amp;S21REF=10&amp;S21CNR=20&amp;S21STN=1&amp;S21FMT=ASP_meta&amp;C21COM=S&amp;2_S21P03=FILA=&amp;2_S21STR=nvd_2012_4_25" TargetMode="External"/><Relationship Id="rId18" Type="http://schemas.openxmlformats.org/officeDocument/2006/relationships/hyperlink" Target="http://timso.koippo.kr.ua/hmura11/multymedijnyj-suprovid-urokiv-literatury/comment-page-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buv.gov.ua/" TargetMode="External"/><Relationship Id="rId7" Type="http://schemas.openxmlformats.org/officeDocument/2006/relationships/hyperlink" Target="http://filolog.mdpu.org.ua/sklad-dekanatu-filologichnogo-fakul/kafedra-ukrayinskoyi-i-zarubizhnoyi-lit/sklad-kafedri-ukrayinskoyi-i-zarubizhn/kopyejtseva-lyudmila-petrivna/" TargetMode="External"/><Relationship Id="rId12" Type="http://schemas.openxmlformats.org/officeDocument/2006/relationships/hyperlink" Target="https://www.narodnaosvita.kiev.ua/Narodna_osvita/vupysku/14/statti/volinec.htm" TargetMode="External"/><Relationship Id="rId17" Type="http://schemas.openxmlformats.org/officeDocument/2006/relationships/hyperlink" Target="https://www.cuspu.edu.ua/images/nauk_zapiski/filology/Issue_187_FN.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194.44.152.155/files/zbirnyky/APPPSF/%D0%90%D0%BA%D1%82%D1%83%D0%B0%D0%BB%D1%8C%D0%BD%D1%96%20%D0%BF%D1%80%D0%BE%D0%B1%D0%BB%D0%B5%D0%BC%D0%B8%20%D0%BF%D1%80%D0%BE%D1%84%D0%B5%D1%81%D1%96%D0%B9%D0%BD%D0%BE%D1%97%20%D0%BF%D1%96%D0%B4%D0%B3%D0%BE%D1%82%D0%BE%D0%B2%D0%BA%D0%B8%20%D1%81%D1%82%D1%83%D0%B4%D0%B5%D0%BD%D1%82%D1%96%D0%B2-%D1%84%D1%96%D0%BB%D0%BE%D0%BB%D0%BE%D0%B3%D1%96%D0%B2.%20%D0%97%D0%B1%D1%96%D1%80%D0%BD%D0%B8%D0%BA%20%D1%81%D1%82%D0%B0%D1%82%D0%B5%D0%B9.%20%D0%92%D0%B8%D0%BF.%201..pdf" TargetMode="External"/><Relationship Id="rId20" Type="http://schemas.openxmlformats.org/officeDocument/2006/relationships/hyperlink" Target="http://chl.kie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ary.udpu.org.ua/library_files/437729.pdf" TargetMode="External"/><Relationship Id="rId24" Type="http://schemas.openxmlformats.org/officeDocument/2006/relationships/hyperlink" Target="http://svitova-litera.at.ua/board/dokumenti_%20mon/programa_quot_zarubizhna_literatura_5_12_klasi_quot/2-1-0-8" TargetMode="External"/><Relationship Id="rId5" Type="http://schemas.openxmlformats.org/officeDocument/2006/relationships/settings" Target="settings.xml"/><Relationship Id="rId15" Type="http://schemas.openxmlformats.org/officeDocument/2006/relationships/hyperlink" Target="http://nashaucheba.ru/v55297/%D0%BA%D0%BB%D0%B8%D0%BC%D0%B5%D0%BD%D0%BA%D0%BE_%D0%B6.%D0%B2._%D1%82%D0%B5%D0%BE%D1%80%D1%96%D1%8F_%D1%96_%D1%82%D0%B5%D1%85%D0%BD%D0%BE%D0%BB%D0%BE%D0%B3%D1%96%D1%8F_%D0%B2%D0%B8%D0%B2%D1%87%D0%B5%D0%BD%D0%BD%D1%8F_%D0%BF%D0%B5%D1%80%D0%B5%D0%BA%D0%BB%D0%B0%D0%B4%D0%BD%D0%B8%D1%85_%D1%85%D1%83%D0%B4%D0%BE%D0%B6%D0%BD%D1%96%D1%85_%D1%82%D0%B2%D0%BE%D1%80%D1%96%D0%B2_%D1%83_%D1%81%D1%82%D0%B0%D1%80%D1%88%D0%B8%D1%85_%D0%BA%D0%BB%D0%B0%D1%81%D0%B0%D1%85_%D0%B7%D0%B0%D0%B3%D0%B0%D0%BB%D1%8C%D0%BD%D0%BE%D0%BE%D1%81%D0%B2%D1%96%D1%82%D0%BD%D1%8C%D0%BE%D1%97_%D1%88%D0%BA%D0%BE%D0%BB%D0%B8" TargetMode="External"/><Relationship Id="rId23" Type="http://schemas.openxmlformats.org/officeDocument/2006/relationships/hyperlink" Target="http://osvita.ua/school/lessons_summary/edu_technology/" TargetMode="External"/><Relationship Id="rId10" Type="http://schemas.openxmlformats.org/officeDocument/2006/relationships/hyperlink" Target="http://ephsheir.phdpu.edu.ua/xmlui/bitstream/handle/8989898989/4377/%D0%9C%D0%B5%D1%82%20%D0%BD%D0%B0%D0%B2%D1%87.%20%D0%B2%20%D1%81%D1%88%20%D0%BC%D0%B0%D0%BA%D0%B5%D1%825.pdf?sequence=1&amp;isAllowed=y&amp;fbclid=IwAR1GNh8UY9XDkriJ_CZBoh5Z5F1KMPMbIGkmOzuF5xUEnYnI7D-P7m748Lo" TargetMode="External"/><Relationship Id="rId19" Type="http://schemas.openxmlformats.org/officeDocument/2006/relationships/hyperlink" Target="https://www.slideshare.net/UIFuture/2030-148758034?fbclid=IwAR138DX6lK6RESD3E9cjOZcWVGzwngsnaseckjxAhBWN0Ye9jBH_p6PJad8" TargetMode="External"/><Relationship Id="rId4" Type="http://schemas.microsoft.com/office/2007/relationships/stylesWithEffects" Target="stylesWithEffects.xml"/><Relationship Id="rId9" Type="http://schemas.openxmlformats.org/officeDocument/2006/relationships/hyperlink" Target="http://194.44.152.155/elib/local/sk721423.pdf" TargetMode="External"/><Relationship Id="rId14" Type="http://schemas.openxmlformats.org/officeDocument/2006/relationships/hyperlink" Target="http://www.isaieva.kiev.ua/student-us.html" TargetMode="External"/><Relationship Id="rId22" Type="http://schemas.openxmlformats.org/officeDocument/2006/relationships/hyperlink" Target="http://ww.ostu.ru/conf/soc2002/papers/shadrin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A8DD-8C3B-40FA-A516-198CA0BE2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6260</Words>
  <Characters>35687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Админ</cp:lastModifiedBy>
  <cp:revision>53</cp:revision>
  <dcterms:created xsi:type="dcterms:W3CDTF">2020-09-07T06:53:00Z</dcterms:created>
  <dcterms:modified xsi:type="dcterms:W3CDTF">2020-10-01T06:23:00Z</dcterms:modified>
</cp:coreProperties>
</file>